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09A" w:rsidRPr="00CD669F" w:rsidRDefault="00DA509A" w:rsidP="00FB05F3">
      <w:pPr>
        <w:jc w:val="right"/>
        <w:rPr>
          <w:rFonts w:asciiTheme="minorHAnsi" w:hAnsiTheme="minorHAnsi" w:cs="Arial"/>
          <w:sz w:val="20"/>
          <w:szCs w:val="20"/>
        </w:rPr>
      </w:pPr>
      <w:r w:rsidRPr="00CD669F">
        <w:rPr>
          <w:rFonts w:asciiTheme="minorHAnsi" w:hAnsiTheme="minorHAnsi"/>
          <w:sz w:val="20"/>
          <w:szCs w:val="20"/>
        </w:rPr>
        <w:t xml:space="preserve">             </w:t>
      </w:r>
      <w:r w:rsidR="009D515A" w:rsidRPr="00CD669F">
        <w:rPr>
          <w:rFonts w:asciiTheme="minorHAnsi" w:hAnsiTheme="minorHAnsi"/>
          <w:sz w:val="20"/>
          <w:szCs w:val="20"/>
        </w:rPr>
        <w:tab/>
      </w:r>
      <w:r w:rsidR="009D515A" w:rsidRPr="00CD669F">
        <w:rPr>
          <w:rFonts w:asciiTheme="minorHAnsi" w:hAnsiTheme="minorHAnsi"/>
          <w:sz w:val="20"/>
          <w:szCs w:val="20"/>
        </w:rPr>
        <w:tab/>
      </w:r>
      <w:r w:rsidR="009D515A" w:rsidRPr="00CD669F">
        <w:rPr>
          <w:rFonts w:asciiTheme="minorHAnsi" w:hAnsiTheme="minorHAnsi"/>
          <w:sz w:val="20"/>
          <w:szCs w:val="20"/>
        </w:rPr>
        <w:tab/>
      </w:r>
      <w:r w:rsidR="009D515A" w:rsidRPr="00CD669F">
        <w:rPr>
          <w:rFonts w:asciiTheme="minorHAnsi" w:hAnsiTheme="minorHAnsi"/>
          <w:sz w:val="20"/>
          <w:szCs w:val="20"/>
        </w:rPr>
        <w:tab/>
      </w:r>
      <w:r w:rsidR="0090420C" w:rsidRPr="00CD669F">
        <w:rPr>
          <w:rFonts w:asciiTheme="minorHAnsi" w:hAnsiTheme="minorHAnsi"/>
          <w:sz w:val="20"/>
          <w:szCs w:val="20"/>
        </w:rPr>
        <w:t xml:space="preserve">                 </w:t>
      </w:r>
      <w:r w:rsidR="00D37E9A" w:rsidRPr="00CD669F">
        <w:rPr>
          <w:rFonts w:asciiTheme="minorHAnsi" w:hAnsiTheme="minorHAnsi" w:cs="Arial"/>
          <w:sz w:val="20"/>
          <w:szCs w:val="20"/>
        </w:rPr>
        <w:t>Z</w:t>
      </w:r>
      <w:r w:rsidR="00983423" w:rsidRPr="00CD669F">
        <w:rPr>
          <w:rFonts w:asciiTheme="minorHAnsi" w:hAnsiTheme="minorHAnsi" w:cs="Arial"/>
          <w:sz w:val="20"/>
          <w:szCs w:val="20"/>
        </w:rPr>
        <w:t>ałącznik</w:t>
      </w:r>
      <w:r w:rsidR="009D515A" w:rsidRPr="00CD669F">
        <w:rPr>
          <w:rFonts w:asciiTheme="minorHAnsi" w:hAnsiTheme="minorHAnsi" w:cs="Arial"/>
          <w:sz w:val="20"/>
          <w:szCs w:val="20"/>
        </w:rPr>
        <w:t xml:space="preserve"> nr </w:t>
      </w:r>
      <w:r w:rsidR="00983423" w:rsidRPr="00CD669F">
        <w:rPr>
          <w:rFonts w:asciiTheme="minorHAnsi" w:hAnsiTheme="minorHAnsi" w:cs="Arial"/>
          <w:sz w:val="20"/>
          <w:szCs w:val="20"/>
        </w:rPr>
        <w:t xml:space="preserve"> </w:t>
      </w:r>
      <w:r w:rsidR="00EE1CDF" w:rsidRPr="00CD669F">
        <w:rPr>
          <w:rFonts w:asciiTheme="minorHAnsi" w:hAnsiTheme="minorHAnsi" w:cs="Arial"/>
          <w:sz w:val="20"/>
          <w:szCs w:val="20"/>
        </w:rPr>
        <w:t>1</w:t>
      </w:r>
      <w:r w:rsidR="00D62E51" w:rsidRPr="00CD669F">
        <w:rPr>
          <w:rFonts w:asciiTheme="minorHAnsi" w:hAnsiTheme="minorHAnsi" w:cs="Arial"/>
          <w:sz w:val="20"/>
          <w:szCs w:val="20"/>
        </w:rPr>
        <w:t xml:space="preserve"> do SIWZ</w:t>
      </w:r>
    </w:p>
    <w:p w:rsidR="00DA509A" w:rsidRPr="00CD669F" w:rsidRDefault="00DA509A" w:rsidP="00DA509A">
      <w:pPr>
        <w:jc w:val="right"/>
        <w:rPr>
          <w:rFonts w:asciiTheme="minorHAnsi" w:hAnsiTheme="minorHAnsi" w:cs="Arial"/>
          <w:sz w:val="20"/>
          <w:szCs w:val="20"/>
        </w:rPr>
      </w:pPr>
      <w:r w:rsidRPr="00CD669F">
        <w:rPr>
          <w:rFonts w:asciiTheme="minorHAnsi" w:hAnsiTheme="minorHAnsi" w:cs="Arial"/>
          <w:sz w:val="20"/>
          <w:szCs w:val="20"/>
        </w:rPr>
        <w:t xml:space="preserve">                                  </w:t>
      </w:r>
    </w:p>
    <w:p w:rsidR="00DA509A" w:rsidRPr="00CD669F" w:rsidRDefault="00DA509A" w:rsidP="00795D61">
      <w:pPr>
        <w:ind w:left="4248"/>
        <w:jc w:val="right"/>
        <w:rPr>
          <w:rFonts w:asciiTheme="minorHAnsi" w:hAnsiTheme="minorHAnsi" w:cs="Arial"/>
          <w:sz w:val="20"/>
          <w:szCs w:val="20"/>
        </w:rPr>
      </w:pPr>
      <w:r w:rsidRPr="00CD669F">
        <w:rPr>
          <w:rFonts w:asciiTheme="minorHAnsi" w:hAnsiTheme="minorHAnsi" w:cs="Arial"/>
          <w:sz w:val="20"/>
          <w:szCs w:val="20"/>
        </w:rPr>
        <w:t>Miejscowość i data…………………………</w:t>
      </w:r>
      <w:r w:rsidR="00A41385">
        <w:rPr>
          <w:rFonts w:asciiTheme="minorHAnsi" w:hAnsiTheme="minorHAnsi" w:cs="Arial"/>
          <w:sz w:val="20"/>
          <w:szCs w:val="20"/>
        </w:rPr>
        <w:t>2020</w:t>
      </w:r>
      <w:r w:rsidR="00D80BA5" w:rsidRPr="00CD669F">
        <w:rPr>
          <w:rFonts w:asciiTheme="minorHAnsi" w:hAnsiTheme="minorHAnsi" w:cs="Arial"/>
          <w:sz w:val="20"/>
          <w:szCs w:val="20"/>
        </w:rPr>
        <w:t>r.</w:t>
      </w:r>
    </w:p>
    <w:p w:rsidR="00DA509A" w:rsidRPr="00CD669F" w:rsidRDefault="00DA509A" w:rsidP="00DA509A">
      <w:pPr>
        <w:rPr>
          <w:rFonts w:asciiTheme="minorHAnsi" w:hAnsiTheme="minorHAnsi" w:cs="Arial"/>
          <w:sz w:val="20"/>
          <w:szCs w:val="20"/>
        </w:rPr>
      </w:pPr>
      <w:r w:rsidRPr="00CD669F">
        <w:rPr>
          <w:rFonts w:asciiTheme="minorHAnsi" w:hAnsiTheme="minorHAnsi" w:cs="Arial"/>
          <w:sz w:val="20"/>
          <w:szCs w:val="20"/>
        </w:rPr>
        <w:t>................................................</w:t>
      </w:r>
    </w:p>
    <w:p w:rsidR="00DA509A" w:rsidRPr="00CD669F" w:rsidRDefault="00DA509A" w:rsidP="00DA509A">
      <w:pPr>
        <w:rPr>
          <w:rFonts w:asciiTheme="minorHAnsi" w:hAnsiTheme="minorHAnsi" w:cs="Tahoma"/>
          <w:sz w:val="20"/>
          <w:szCs w:val="20"/>
        </w:rPr>
      </w:pPr>
      <w:r w:rsidRPr="00CD669F">
        <w:rPr>
          <w:rFonts w:asciiTheme="minorHAnsi" w:hAnsiTheme="minorHAnsi" w:cs="Arial"/>
          <w:sz w:val="20"/>
          <w:szCs w:val="20"/>
        </w:rPr>
        <w:t xml:space="preserve">  </w:t>
      </w:r>
      <w:r w:rsidR="00235B00" w:rsidRPr="00CD669F">
        <w:rPr>
          <w:rFonts w:asciiTheme="minorHAnsi" w:hAnsiTheme="minorHAnsi" w:cs="Tahoma"/>
          <w:sz w:val="20"/>
          <w:szCs w:val="20"/>
        </w:rPr>
        <w:t>(Nazwa i adres W</w:t>
      </w:r>
      <w:r w:rsidR="006C262E" w:rsidRPr="00CD669F">
        <w:rPr>
          <w:rFonts w:asciiTheme="minorHAnsi" w:hAnsiTheme="minorHAnsi" w:cs="Tahoma"/>
          <w:sz w:val="20"/>
          <w:szCs w:val="20"/>
        </w:rPr>
        <w:t xml:space="preserve">ykonawcy)  </w:t>
      </w:r>
    </w:p>
    <w:p w:rsidR="00E31D1F" w:rsidRPr="00CD669F" w:rsidRDefault="00E31D1F" w:rsidP="00DA509A">
      <w:pPr>
        <w:rPr>
          <w:rFonts w:asciiTheme="minorHAnsi" w:hAnsiTheme="minorHAnsi" w:cs="Tahoma"/>
          <w:sz w:val="20"/>
          <w:szCs w:val="20"/>
        </w:rPr>
      </w:pPr>
    </w:p>
    <w:p w:rsidR="00E31D1F" w:rsidRPr="00CD669F" w:rsidRDefault="00E31D1F" w:rsidP="00DA509A">
      <w:pPr>
        <w:rPr>
          <w:rFonts w:asciiTheme="minorHAnsi" w:hAnsiTheme="minorHAnsi" w:cs="Arial"/>
          <w:iCs/>
          <w:sz w:val="20"/>
          <w:szCs w:val="20"/>
        </w:rPr>
      </w:pPr>
    </w:p>
    <w:p w:rsidR="00DA509A" w:rsidRPr="00CD669F" w:rsidRDefault="00983423" w:rsidP="00DA509A">
      <w:pPr>
        <w:pStyle w:val="Nagwek1"/>
        <w:jc w:val="center"/>
        <w:rPr>
          <w:rFonts w:asciiTheme="minorHAnsi" w:hAnsiTheme="minorHAnsi" w:cs="Arial"/>
          <w:iCs/>
          <w:color w:val="auto"/>
          <w:sz w:val="20"/>
          <w:szCs w:val="20"/>
        </w:rPr>
      </w:pPr>
      <w:r w:rsidRPr="00CD669F">
        <w:rPr>
          <w:rFonts w:asciiTheme="minorHAnsi" w:hAnsiTheme="minorHAnsi" w:cs="Arial"/>
          <w:iCs/>
          <w:color w:val="auto"/>
          <w:sz w:val="20"/>
          <w:szCs w:val="20"/>
        </w:rPr>
        <w:t>O</w:t>
      </w:r>
      <w:r w:rsidR="00DA509A" w:rsidRPr="00CD669F">
        <w:rPr>
          <w:rFonts w:asciiTheme="minorHAnsi" w:hAnsiTheme="minorHAnsi" w:cs="Arial"/>
          <w:iCs/>
          <w:color w:val="auto"/>
          <w:sz w:val="20"/>
          <w:szCs w:val="20"/>
        </w:rPr>
        <w:t xml:space="preserve"> F E R T A  C E N O W A</w:t>
      </w:r>
    </w:p>
    <w:p w:rsidR="00DA509A" w:rsidRPr="00CD669F" w:rsidRDefault="00DA509A" w:rsidP="00BD1B85">
      <w:pPr>
        <w:pStyle w:val="Tytu"/>
        <w:spacing w:before="120" w:line="360" w:lineRule="auto"/>
        <w:ind w:firstLine="360"/>
        <w:rPr>
          <w:rFonts w:asciiTheme="minorHAnsi" w:hAnsiTheme="minorHAnsi" w:cs="Arial"/>
          <w:b w:val="0"/>
          <w:bCs w:val="0"/>
          <w:sz w:val="20"/>
          <w:szCs w:val="20"/>
        </w:rPr>
      </w:pPr>
      <w:r w:rsidRPr="00CD669F">
        <w:rPr>
          <w:rFonts w:asciiTheme="minorHAnsi" w:hAnsiTheme="minorHAnsi" w:cs="Arial"/>
          <w:b w:val="0"/>
          <w:bCs w:val="0"/>
          <w:sz w:val="20"/>
          <w:szCs w:val="20"/>
        </w:rPr>
        <w:t xml:space="preserve">Nawiązując do zaproszenia złożenia oferty w </w:t>
      </w:r>
      <w:r w:rsidRPr="00CD669F">
        <w:rPr>
          <w:rFonts w:asciiTheme="minorHAnsi" w:hAnsiTheme="minorHAnsi" w:cs="Arial"/>
          <w:b w:val="0"/>
          <w:sz w:val="20"/>
          <w:szCs w:val="20"/>
        </w:rPr>
        <w:t xml:space="preserve"> przetargu nieograniczonym </w:t>
      </w:r>
      <w:r w:rsidRPr="00CD669F">
        <w:rPr>
          <w:rFonts w:asciiTheme="minorHAnsi" w:hAnsiTheme="minorHAnsi" w:cs="Arial"/>
          <w:b w:val="0"/>
          <w:bCs w:val="0"/>
          <w:sz w:val="20"/>
          <w:szCs w:val="20"/>
        </w:rPr>
        <w:t>na:</w:t>
      </w:r>
    </w:p>
    <w:p w:rsidR="00630684" w:rsidRDefault="00E22671" w:rsidP="00353EE2">
      <w:pPr>
        <w:ind w:left="720"/>
        <w:jc w:val="center"/>
        <w:rPr>
          <w:rFonts w:ascii="Cambria" w:hAnsi="Cambria" w:cs="Arial"/>
          <w:b/>
          <w:bCs/>
          <w:lang w:eastAsia="x-none"/>
        </w:rPr>
      </w:pPr>
      <w:r w:rsidRPr="00E22671">
        <w:rPr>
          <w:rFonts w:ascii="Cambria" w:hAnsi="Cambria" w:cs="Arial"/>
          <w:b/>
          <w:bCs/>
          <w:lang w:eastAsia="x-none"/>
        </w:rPr>
        <w:t>Zakup i dostawa pojazdu 9-osobowego dostosowanego do przewożenia osób z potrzebą wsparcia mobilności.</w:t>
      </w:r>
    </w:p>
    <w:p w:rsidR="0059258D" w:rsidRPr="00FB49C4" w:rsidRDefault="00A12355" w:rsidP="00FB49C4">
      <w:pPr>
        <w:ind w:left="720"/>
        <w:jc w:val="both"/>
        <w:rPr>
          <w:rFonts w:asciiTheme="minorHAnsi" w:eastAsia="Calibri" w:hAnsiTheme="minorHAnsi" w:cs="Tahoma"/>
          <w:sz w:val="20"/>
          <w:szCs w:val="20"/>
        </w:rPr>
      </w:pPr>
      <w:r w:rsidRPr="00CD669F">
        <w:rPr>
          <w:rFonts w:asciiTheme="minorHAnsi" w:eastAsia="Calibri" w:hAnsiTheme="minorHAnsi" w:cs="Tahoma"/>
          <w:sz w:val="20"/>
          <w:szCs w:val="20"/>
        </w:rPr>
        <w:t>Zgodnie z wymaganiami określonymi w specyfikacji istotnych warunków zamówienia dla tego przetargu składamy niniejszą ofertę:</w:t>
      </w:r>
    </w:p>
    <w:p w:rsidR="0059258D" w:rsidRPr="00A12355" w:rsidRDefault="0059258D" w:rsidP="00FB49C4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line="360" w:lineRule="auto"/>
        <w:ind w:left="284" w:right="284"/>
        <w:rPr>
          <w:rFonts w:ascii="Cambria" w:eastAsia="Arial Unicode MS" w:hAnsi="Cambria" w:cs="Arial"/>
          <w:b/>
          <w:bCs/>
          <w:sz w:val="20"/>
          <w:szCs w:val="20"/>
        </w:rPr>
      </w:pPr>
    </w:p>
    <w:p w:rsidR="0059258D" w:rsidRPr="00FB49C4" w:rsidRDefault="0059258D" w:rsidP="00FB49C4">
      <w:pPr>
        <w:pStyle w:val="Akapitzlist"/>
        <w:numPr>
          <w:ilvl w:val="0"/>
          <w:numId w:val="50"/>
        </w:num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after="0" w:line="360" w:lineRule="auto"/>
        <w:ind w:right="284"/>
        <w:rPr>
          <w:rFonts w:ascii="Cambria" w:eastAsia="Arial Unicode MS" w:hAnsi="Cambria" w:cs="Arial"/>
          <w:sz w:val="20"/>
          <w:szCs w:val="20"/>
        </w:rPr>
      </w:pPr>
      <w:r w:rsidRPr="00FB49C4">
        <w:rPr>
          <w:rFonts w:ascii="Cambria" w:eastAsia="Arial Unicode MS" w:hAnsi="Cambria" w:cs="Arial"/>
          <w:b/>
          <w:bCs/>
          <w:sz w:val="20"/>
          <w:szCs w:val="20"/>
        </w:rPr>
        <w:t>za cenę brutto:</w:t>
      </w:r>
      <w:r w:rsidRPr="00FB49C4">
        <w:rPr>
          <w:rFonts w:ascii="Cambria" w:eastAsia="Arial Unicode MS" w:hAnsi="Cambria" w:cs="Arial"/>
          <w:b/>
          <w:bCs/>
          <w:smallCaps/>
          <w:sz w:val="20"/>
          <w:szCs w:val="20"/>
        </w:rPr>
        <w:t xml:space="preserve"> </w:t>
      </w:r>
      <w:r w:rsidRPr="00FB49C4">
        <w:rPr>
          <w:rFonts w:ascii="Cambria" w:eastAsia="Arial Unicode MS" w:hAnsi="Cambria" w:cs="Arial"/>
          <w:b/>
          <w:sz w:val="20"/>
          <w:szCs w:val="20"/>
        </w:rPr>
        <w:t>........</w:t>
      </w:r>
      <w:r w:rsidR="00E2035B">
        <w:rPr>
          <w:rFonts w:ascii="Cambria" w:eastAsia="Arial Unicode MS" w:hAnsi="Cambria" w:cs="Arial"/>
          <w:b/>
          <w:sz w:val="20"/>
          <w:szCs w:val="20"/>
        </w:rPr>
        <w:t>....................................</w:t>
      </w:r>
      <w:r w:rsidRPr="00FB49C4">
        <w:rPr>
          <w:rFonts w:ascii="Cambria" w:eastAsia="Arial Unicode MS" w:hAnsi="Cambria" w:cs="Arial"/>
          <w:b/>
          <w:sz w:val="20"/>
          <w:szCs w:val="20"/>
        </w:rPr>
        <w:t>.... złotych (w tym VAT)</w:t>
      </w:r>
      <w:r w:rsidR="00E22671" w:rsidRPr="00FB49C4">
        <w:rPr>
          <w:rFonts w:ascii="Cambria" w:eastAsia="Arial Unicode MS" w:hAnsi="Cambria" w:cs="Arial"/>
          <w:b/>
          <w:sz w:val="20"/>
          <w:szCs w:val="20"/>
        </w:rPr>
        <w:t>-</w:t>
      </w:r>
      <w:r w:rsidR="00E22671" w:rsidRPr="00FB49C4">
        <w:rPr>
          <w:rFonts w:ascii="Cambria" w:eastAsia="Arial Unicode MS" w:hAnsi="Cambria" w:cs="Arial"/>
          <w:sz w:val="20"/>
          <w:szCs w:val="20"/>
        </w:rPr>
        <w:t xml:space="preserve"> </w:t>
      </w:r>
      <w:r w:rsidR="00E2035B">
        <w:rPr>
          <w:rFonts w:ascii="Cambria" w:eastAsia="Arial Unicode MS" w:hAnsi="Cambria" w:cs="Arial"/>
          <w:sz w:val="20"/>
          <w:szCs w:val="20"/>
        </w:rPr>
        <w:t>(</w:t>
      </w:r>
      <w:r w:rsidR="00E22671" w:rsidRPr="00FB49C4">
        <w:rPr>
          <w:rFonts w:ascii="Cambria" w:eastAsia="Arial Unicode MS" w:hAnsi="Cambria" w:cs="Arial"/>
          <w:sz w:val="20"/>
          <w:szCs w:val="20"/>
        </w:rPr>
        <w:t xml:space="preserve">kryterium </w:t>
      </w:r>
      <w:r w:rsidR="00E2035B">
        <w:rPr>
          <w:rFonts w:ascii="Cambria" w:eastAsia="Arial Unicode MS" w:hAnsi="Cambria" w:cs="Arial"/>
          <w:sz w:val="20"/>
          <w:szCs w:val="20"/>
        </w:rPr>
        <w:t xml:space="preserve">oceny ofert </w:t>
      </w:r>
      <w:r w:rsidR="00E22671" w:rsidRPr="00FB49C4">
        <w:rPr>
          <w:rFonts w:ascii="Cambria" w:eastAsia="Arial Unicode MS" w:hAnsi="Cambria" w:cs="Arial"/>
          <w:sz w:val="20"/>
          <w:szCs w:val="20"/>
        </w:rPr>
        <w:t>60%</w:t>
      </w:r>
      <w:r w:rsidR="00E2035B">
        <w:rPr>
          <w:rFonts w:ascii="Cambria" w:eastAsia="Arial Unicode MS" w:hAnsi="Cambria" w:cs="Arial"/>
          <w:sz w:val="20"/>
          <w:szCs w:val="20"/>
        </w:rPr>
        <w:t>)</w:t>
      </w:r>
    </w:p>
    <w:p w:rsidR="0059258D" w:rsidRDefault="0059258D" w:rsidP="00FB49C4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line="360" w:lineRule="auto"/>
        <w:ind w:left="284" w:right="284"/>
        <w:rPr>
          <w:rFonts w:ascii="Cambria" w:eastAsia="Arial Unicode MS" w:hAnsi="Cambria" w:cs="Arial"/>
          <w:sz w:val="20"/>
          <w:szCs w:val="20"/>
        </w:rPr>
      </w:pPr>
      <w:r w:rsidRPr="00A12355">
        <w:rPr>
          <w:rFonts w:ascii="Cambria" w:eastAsia="Arial Unicode MS" w:hAnsi="Cambria" w:cs="Arial"/>
          <w:sz w:val="20"/>
          <w:szCs w:val="20"/>
        </w:rPr>
        <w:t>słownie: ................................................................................................................................................. w tym podatek VAT</w:t>
      </w:r>
    </w:p>
    <w:p w:rsidR="00E22671" w:rsidRPr="00E22671" w:rsidRDefault="00E22671" w:rsidP="00FB49C4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line="360" w:lineRule="auto"/>
        <w:ind w:left="284" w:right="284"/>
        <w:rPr>
          <w:rFonts w:ascii="Cambria" w:eastAsia="Arial Unicode MS" w:hAnsi="Cambria" w:cs="Arial"/>
          <w:sz w:val="20"/>
          <w:szCs w:val="20"/>
        </w:rPr>
      </w:pPr>
      <w:r w:rsidRPr="00E22671">
        <w:rPr>
          <w:rFonts w:ascii="Cambria" w:eastAsia="Arial Unicode MS" w:hAnsi="Cambria" w:cs="Arial"/>
          <w:sz w:val="20"/>
          <w:szCs w:val="20"/>
        </w:rPr>
        <w:t>2.</w:t>
      </w:r>
      <w:r w:rsidRPr="00E22671">
        <w:rPr>
          <w:rFonts w:ascii="Cambria" w:eastAsia="Arial Unicode MS" w:hAnsi="Cambria" w:cs="Arial"/>
          <w:sz w:val="20"/>
          <w:szCs w:val="20"/>
        </w:rPr>
        <w:tab/>
        <w:t>Zużycie energii……………………………</w:t>
      </w:r>
      <w:r w:rsidR="003E3FBD">
        <w:rPr>
          <w:rFonts w:ascii="Cambria" w:eastAsia="Arial Unicode MS" w:hAnsi="Cambria" w:cs="Arial"/>
          <w:sz w:val="20"/>
          <w:szCs w:val="20"/>
        </w:rPr>
        <w:t>…</w:t>
      </w:r>
      <w:r w:rsidR="00E2035B">
        <w:rPr>
          <w:rFonts w:ascii="Cambria" w:eastAsia="Arial Unicode MS" w:hAnsi="Cambria" w:cs="Arial"/>
          <w:sz w:val="20"/>
          <w:szCs w:val="20"/>
        </w:rPr>
        <w:t>……………………………………</w:t>
      </w:r>
      <w:r w:rsidRPr="00E22671">
        <w:rPr>
          <w:rFonts w:ascii="Cambria" w:eastAsia="Arial Unicode MS" w:hAnsi="Cambria" w:cs="Arial"/>
          <w:sz w:val="20"/>
          <w:szCs w:val="20"/>
        </w:rPr>
        <w:t>…</w:t>
      </w:r>
      <w:r w:rsidR="003E3FBD">
        <w:rPr>
          <w:rFonts w:ascii="Cambria" w:eastAsia="Arial Unicode MS" w:hAnsi="Cambria" w:cs="Arial"/>
          <w:sz w:val="20"/>
          <w:szCs w:val="20"/>
        </w:rPr>
        <w:t>…</w:t>
      </w:r>
      <w:r w:rsidRPr="00E22671">
        <w:rPr>
          <w:rFonts w:ascii="Cambria" w:eastAsia="Arial Unicode MS" w:hAnsi="Cambria" w:cs="Arial"/>
          <w:sz w:val="20"/>
          <w:szCs w:val="20"/>
        </w:rPr>
        <w:t>. (kryterium oceny ofert 20%)</w:t>
      </w:r>
    </w:p>
    <w:p w:rsidR="00E22671" w:rsidRPr="00E22671" w:rsidRDefault="00E22671" w:rsidP="00FB49C4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line="360" w:lineRule="auto"/>
        <w:ind w:left="284" w:right="284"/>
        <w:rPr>
          <w:rFonts w:ascii="Cambria" w:eastAsia="Arial Unicode MS" w:hAnsi="Cambria" w:cs="Arial"/>
          <w:sz w:val="20"/>
          <w:szCs w:val="20"/>
        </w:rPr>
      </w:pPr>
      <w:r w:rsidRPr="00E22671">
        <w:rPr>
          <w:rFonts w:ascii="Cambria" w:eastAsia="Arial Unicode MS" w:hAnsi="Cambria" w:cs="Arial"/>
          <w:sz w:val="20"/>
          <w:szCs w:val="20"/>
        </w:rPr>
        <w:t>3.</w:t>
      </w:r>
      <w:r w:rsidRPr="00E22671">
        <w:rPr>
          <w:rFonts w:ascii="Cambria" w:eastAsia="Arial Unicode MS" w:hAnsi="Cambria" w:cs="Arial"/>
          <w:sz w:val="20"/>
          <w:szCs w:val="20"/>
        </w:rPr>
        <w:tab/>
        <w:t>Emisja zanieczyszczeń …………………</w:t>
      </w:r>
      <w:r w:rsidR="00E2035B">
        <w:rPr>
          <w:rFonts w:ascii="Cambria" w:eastAsia="Arial Unicode MS" w:hAnsi="Cambria" w:cs="Arial"/>
          <w:sz w:val="20"/>
          <w:szCs w:val="20"/>
        </w:rPr>
        <w:t>……………………………………</w:t>
      </w:r>
      <w:r w:rsidRPr="00E22671">
        <w:rPr>
          <w:rFonts w:ascii="Cambria" w:eastAsia="Arial Unicode MS" w:hAnsi="Cambria" w:cs="Arial"/>
          <w:sz w:val="20"/>
          <w:szCs w:val="20"/>
        </w:rPr>
        <w:t>…</w:t>
      </w:r>
      <w:r w:rsidR="003E3FBD">
        <w:rPr>
          <w:rFonts w:ascii="Cambria" w:eastAsia="Arial Unicode MS" w:hAnsi="Cambria" w:cs="Arial"/>
          <w:sz w:val="20"/>
          <w:szCs w:val="20"/>
        </w:rPr>
        <w:t>...</w:t>
      </w:r>
      <w:r w:rsidRPr="00E22671">
        <w:rPr>
          <w:rFonts w:ascii="Cambria" w:eastAsia="Arial Unicode MS" w:hAnsi="Cambria" w:cs="Arial"/>
          <w:sz w:val="20"/>
          <w:szCs w:val="20"/>
        </w:rPr>
        <w:t>….(kryterium oceny ofert 10%)</w:t>
      </w:r>
    </w:p>
    <w:p w:rsidR="00E22671" w:rsidRDefault="00E22671" w:rsidP="00FB49C4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spacing w:line="360" w:lineRule="auto"/>
        <w:ind w:left="284" w:right="284"/>
        <w:rPr>
          <w:rFonts w:ascii="Cambria" w:eastAsia="Arial Unicode MS" w:hAnsi="Cambria" w:cs="Arial"/>
          <w:sz w:val="20"/>
          <w:szCs w:val="20"/>
        </w:rPr>
      </w:pPr>
      <w:r w:rsidRPr="00E22671">
        <w:rPr>
          <w:rFonts w:ascii="Cambria" w:eastAsia="Arial Unicode MS" w:hAnsi="Cambria" w:cs="Arial"/>
          <w:sz w:val="20"/>
          <w:szCs w:val="20"/>
        </w:rPr>
        <w:t>4.</w:t>
      </w:r>
      <w:r w:rsidRPr="00E22671">
        <w:rPr>
          <w:rFonts w:ascii="Cambria" w:eastAsia="Arial Unicode MS" w:hAnsi="Cambria" w:cs="Arial"/>
          <w:sz w:val="20"/>
          <w:szCs w:val="20"/>
        </w:rPr>
        <w:tab/>
        <w:t>Emisja dwutlenku węgla……………………</w:t>
      </w:r>
      <w:r w:rsidR="00E2035B">
        <w:rPr>
          <w:rFonts w:ascii="Cambria" w:eastAsia="Arial Unicode MS" w:hAnsi="Cambria" w:cs="Arial"/>
          <w:sz w:val="20"/>
          <w:szCs w:val="20"/>
        </w:rPr>
        <w:t>……………………………………</w:t>
      </w:r>
      <w:r w:rsidRPr="00E22671">
        <w:rPr>
          <w:rFonts w:ascii="Cambria" w:eastAsia="Arial Unicode MS" w:hAnsi="Cambria" w:cs="Arial"/>
          <w:sz w:val="20"/>
          <w:szCs w:val="20"/>
        </w:rPr>
        <w:t>….(kryterium oceny ofert 10%)</w:t>
      </w:r>
    </w:p>
    <w:p w:rsidR="0059258D" w:rsidRDefault="0059258D" w:rsidP="0059258D">
      <w:pPr>
        <w:ind w:left="142"/>
        <w:jc w:val="both"/>
        <w:rPr>
          <w:rFonts w:ascii="Cambria" w:hAnsi="Cambria" w:cs="Arial"/>
          <w:b/>
          <w:sz w:val="20"/>
          <w:szCs w:val="20"/>
        </w:rPr>
      </w:pPr>
    </w:p>
    <w:p w:rsidR="0059258D" w:rsidRPr="00A12355" w:rsidRDefault="0059258D" w:rsidP="0059258D">
      <w:pPr>
        <w:ind w:firstLine="567"/>
        <w:jc w:val="both"/>
        <w:rPr>
          <w:rFonts w:ascii="Cambria" w:eastAsia="Calibri" w:hAnsi="Cambria" w:cs="Tahoma"/>
          <w:sz w:val="20"/>
          <w:szCs w:val="20"/>
        </w:rPr>
      </w:pPr>
    </w:p>
    <w:p w:rsidR="0096088F" w:rsidRPr="00CD669F" w:rsidRDefault="0096088F" w:rsidP="00A12355">
      <w:pPr>
        <w:ind w:left="142"/>
        <w:jc w:val="both"/>
        <w:rPr>
          <w:rFonts w:asciiTheme="minorHAnsi" w:hAnsiTheme="minorHAnsi" w:cs="Arial"/>
          <w:b/>
          <w:sz w:val="20"/>
          <w:szCs w:val="20"/>
        </w:rPr>
      </w:pPr>
    </w:p>
    <w:p w:rsidR="00A12355" w:rsidRPr="003E3FBD" w:rsidRDefault="00DF0ABC" w:rsidP="00A1235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Theme="minorHAnsi" w:eastAsia="Arial Unicode MS" w:hAnsiTheme="minorHAnsi" w:cs="Arial"/>
          <w:sz w:val="20"/>
          <w:szCs w:val="20"/>
        </w:rPr>
      </w:pPr>
      <w:r w:rsidRPr="003E3FBD">
        <w:rPr>
          <w:rFonts w:asciiTheme="minorHAnsi" w:eastAsia="Arial Unicode MS" w:hAnsiTheme="minorHAnsi" w:cs="Arial"/>
          <w:sz w:val="20"/>
          <w:szCs w:val="20"/>
        </w:rPr>
        <w:t>U</w:t>
      </w:r>
      <w:r w:rsidR="00A12355" w:rsidRPr="003E3FBD">
        <w:rPr>
          <w:rFonts w:asciiTheme="minorHAnsi" w:eastAsia="Arial Unicode MS" w:hAnsiTheme="minorHAnsi" w:cs="Arial"/>
          <w:sz w:val="20"/>
          <w:szCs w:val="20"/>
        </w:rPr>
        <w:t>WAGA!</w:t>
      </w:r>
    </w:p>
    <w:p w:rsidR="00A12355" w:rsidRPr="003E3FBD" w:rsidRDefault="00A12355" w:rsidP="00A1235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Theme="minorHAnsi" w:hAnsiTheme="minorHAnsi" w:cs="Arial"/>
          <w:color w:val="000000"/>
          <w:sz w:val="20"/>
          <w:szCs w:val="20"/>
        </w:rPr>
      </w:pPr>
      <w:r w:rsidRPr="003E3FBD">
        <w:rPr>
          <w:rFonts w:asciiTheme="minorHAnsi" w:eastAsia="Arial Unicode MS" w:hAnsiTheme="minorHAnsi" w:cs="Arial"/>
          <w:sz w:val="20"/>
          <w:szCs w:val="20"/>
        </w:rPr>
        <w:t xml:space="preserve">W pkt. </w:t>
      </w:r>
      <w:r w:rsidR="00DF0ABC" w:rsidRPr="003E3FBD">
        <w:rPr>
          <w:rFonts w:asciiTheme="minorHAnsi" w:eastAsia="Arial Unicode MS" w:hAnsiTheme="minorHAnsi" w:cs="Arial"/>
          <w:sz w:val="20"/>
          <w:szCs w:val="20"/>
        </w:rPr>
        <w:t>22.8</w:t>
      </w:r>
      <w:r w:rsidRPr="003E3FBD">
        <w:rPr>
          <w:rFonts w:asciiTheme="minorHAnsi" w:eastAsia="Arial Unicode MS" w:hAnsiTheme="minorHAnsi" w:cs="Arial"/>
          <w:sz w:val="20"/>
          <w:szCs w:val="20"/>
        </w:rPr>
        <w:t xml:space="preserve"> SIWZ Zamawiający wymaga złożenia wraz z ofertą informacji o </w:t>
      </w:r>
      <w:r w:rsidRPr="003E3FBD">
        <w:rPr>
          <w:rFonts w:asciiTheme="minorHAnsi" w:hAnsiTheme="minorHAnsi" w:cs="Arial"/>
          <w:sz w:val="20"/>
          <w:szCs w:val="20"/>
        </w:rPr>
        <w:t xml:space="preserve">powstaniu zamawiającego </w:t>
      </w:r>
      <w:r w:rsidRPr="003E3FBD">
        <w:rPr>
          <w:rFonts w:asciiTheme="minorHAnsi" w:hAnsiTheme="minorHAnsi" w:cs="Arial"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A12355" w:rsidRPr="003E3FBD" w:rsidRDefault="00A12355" w:rsidP="00A1235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Theme="minorHAnsi" w:eastAsia="Arial Unicode MS" w:hAnsiTheme="minorHAnsi" w:cs="Arial"/>
          <w:sz w:val="20"/>
          <w:szCs w:val="20"/>
        </w:rPr>
      </w:pPr>
      <w:r w:rsidRPr="003E3FBD">
        <w:rPr>
          <w:rFonts w:asciiTheme="minorHAnsi" w:eastAsia="Arial Unicode MS" w:hAnsiTheme="minorHAnsi" w:cs="Arial"/>
          <w:sz w:val="20"/>
          <w:szCs w:val="20"/>
        </w:rPr>
        <w:t xml:space="preserve">Niezłożenie przez Wykonawcę informacji będzie oznaczało, że taki obowiązek nie powstaje. </w:t>
      </w:r>
    </w:p>
    <w:p w:rsidR="00016153" w:rsidRPr="00CD669F" w:rsidRDefault="00016153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Theme="minorHAnsi" w:hAnsiTheme="minorHAnsi" w:cs="Tahoma"/>
          <w:sz w:val="20"/>
          <w:szCs w:val="20"/>
          <w:u w:val="single"/>
        </w:rPr>
      </w:pPr>
      <w:r w:rsidRPr="00CD669F">
        <w:rPr>
          <w:rFonts w:asciiTheme="minorHAnsi" w:hAnsiTheme="minorHAnsi" w:cs="Tahoma"/>
          <w:b/>
          <w:sz w:val="20"/>
          <w:szCs w:val="20"/>
          <w:u w:val="single"/>
        </w:rPr>
        <w:t>Dane dotyczące Wykonawcy:</w:t>
      </w:r>
    </w:p>
    <w:p w:rsidR="00016153" w:rsidRPr="00CD669F" w:rsidRDefault="00016153" w:rsidP="00016153">
      <w:pPr>
        <w:tabs>
          <w:tab w:val="left" w:pos="426"/>
        </w:tabs>
        <w:spacing w:after="120"/>
        <w:ind w:left="567"/>
        <w:rPr>
          <w:rFonts w:asciiTheme="minorHAnsi" w:hAnsiTheme="minorHAnsi" w:cs="Tahoma"/>
          <w:sz w:val="20"/>
          <w:szCs w:val="20"/>
        </w:rPr>
      </w:pPr>
      <w:r w:rsidRPr="00CD669F">
        <w:rPr>
          <w:rFonts w:asciiTheme="minorHAnsi" w:hAnsiTheme="minorHAnsi" w:cs="Tahoma"/>
          <w:sz w:val="20"/>
          <w:szCs w:val="20"/>
        </w:rPr>
        <w:t xml:space="preserve">Imię Nazwisko osoby (osób) upoważnionych do podpisania umowy: </w:t>
      </w:r>
    </w:p>
    <w:p w:rsidR="00016153" w:rsidRPr="00CD669F" w:rsidRDefault="00016153" w:rsidP="00016153">
      <w:pPr>
        <w:tabs>
          <w:tab w:val="left" w:pos="426"/>
        </w:tabs>
        <w:spacing w:after="120"/>
        <w:ind w:left="567"/>
        <w:rPr>
          <w:rFonts w:asciiTheme="minorHAnsi" w:hAnsiTheme="minorHAnsi" w:cs="Tahoma"/>
          <w:sz w:val="20"/>
          <w:szCs w:val="20"/>
          <w:lang w:val="de-DE"/>
        </w:rPr>
      </w:pPr>
      <w:r w:rsidRPr="00CD669F">
        <w:rPr>
          <w:rFonts w:asciiTheme="minorHAnsi" w:hAnsiTheme="minorHAnsi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:rsidR="00016153" w:rsidRPr="00CD669F" w:rsidRDefault="00016153" w:rsidP="00016153">
      <w:pPr>
        <w:tabs>
          <w:tab w:val="left" w:pos="426"/>
        </w:tabs>
        <w:spacing w:after="120"/>
        <w:ind w:left="567"/>
        <w:rPr>
          <w:rFonts w:asciiTheme="minorHAnsi" w:hAnsiTheme="minorHAnsi" w:cs="Tahoma"/>
          <w:sz w:val="20"/>
          <w:szCs w:val="20"/>
        </w:rPr>
      </w:pPr>
      <w:r w:rsidRPr="00CD669F">
        <w:rPr>
          <w:rFonts w:asciiTheme="minorHAnsi" w:hAnsiTheme="minorHAnsi" w:cs="Tahoma"/>
          <w:sz w:val="20"/>
          <w:szCs w:val="20"/>
        </w:rPr>
        <w:t>Numer telefonu:</w:t>
      </w:r>
      <w:r w:rsidRPr="00CD669F">
        <w:rPr>
          <w:rFonts w:asciiTheme="minorHAnsi" w:hAnsiTheme="minorHAnsi" w:cs="Tahoma"/>
          <w:sz w:val="20"/>
          <w:szCs w:val="20"/>
        </w:rPr>
        <w:tab/>
        <w:t>.…/ ……………………</w:t>
      </w:r>
    </w:p>
    <w:p w:rsidR="00016153" w:rsidRPr="00CD669F" w:rsidRDefault="00016153" w:rsidP="00016153">
      <w:pPr>
        <w:tabs>
          <w:tab w:val="left" w:pos="426"/>
        </w:tabs>
        <w:spacing w:after="120"/>
        <w:ind w:left="567"/>
        <w:rPr>
          <w:rFonts w:asciiTheme="minorHAnsi" w:hAnsiTheme="minorHAnsi" w:cs="Tahoma"/>
          <w:sz w:val="20"/>
          <w:szCs w:val="20"/>
        </w:rPr>
      </w:pPr>
      <w:r w:rsidRPr="00CD669F">
        <w:rPr>
          <w:rFonts w:asciiTheme="minorHAnsi" w:hAnsiTheme="minorHAnsi" w:cs="Tahoma"/>
          <w:sz w:val="20"/>
          <w:szCs w:val="20"/>
        </w:rPr>
        <w:t>Numer faksu:</w:t>
      </w:r>
      <w:r w:rsidRPr="00CD669F">
        <w:rPr>
          <w:rFonts w:asciiTheme="minorHAnsi" w:hAnsiTheme="minorHAnsi" w:cs="Tahoma"/>
          <w:sz w:val="20"/>
          <w:szCs w:val="20"/>
        </w:rPr>
        <w:tab/>
        <w:t>.…/ ....</w:t>
      </w:r>
      <w:r w:rsidR="003E3FBD">
        <w:rPr>
          <w:rFonts w:asciiTheme="minorHAnsi" w:hAnsiTheme="minorHAnsi" w:cs="Tahoma"/>
          <w:sz w:val="20"/>
          <w:szCs w:val="20"/>
        </w:rPr>
        <w:t>.................</w:t>
      </w:r>
    </w:p>
    <w:p w:rsidR="00016153" w:rsidRPr="00CD669F" w:rsidRDefault="00016153" w:rsidP="00016153">
      <w:pPr>
        <w:tabs>
          <w:tab w:val="left" w:pos="426"/>
        </w:tabs>
        <w:spacing w:after="120"/>
        <w:ind w:left="567"/>
        <w:rPr>
          <w:rFonts w:asciiTheme="minorHAnsi" w:hAnsiTheme="minorHAnsi" w:cs="Tahoma"/>
          <w:sz w:val="20"/>
          <w:szCs w:val="20"/>
        </w:rPr>
      </w:pPr>
      <w:r w:rsidRPr="00CD669F">
        <w:rPr>
          <w:rFonts w:asciiTheme="minorHAnsi" w:hAnsiTheme="minorHAnsi" w:cs="Tahoma"/>
          <w:sz w:val="20"/>
          <w:szCs w:val="20"/>
        </w:rPr>
        <w:t>Numer REGON:</w:t>
      </w:r>
      <w:r w:rsidRPr="00CD669F">
        <w:rPr>
          <w:rFonts w:asciiTheme="minorHAnsi" w:hAnsiTheme="minorHAnsi" w:cs="Tahoma"/>
          <w:sz w:val="20"/>
          <w:szCs w:val="20"/>
        </w:rPr>
        <w:tab/>
        <w:t>..........................................   Numer NIP: ..........................................</w:t>
      </w:r>
    </w:p>
    <w:p w:rsidR="00016153" w:rsidRPr="006F7FB6" w:rsidRDefault="00016153" w:rsidP="00016153">
      <w:pPr>
        <w:tabs>
          <w:tab w:val="left" w:pos="426"/>
        </w:tabs>
        <w:spacing w:after="120"/>
        <w:ind w:left="567"/>
        <w:rPr>
          <w:rFonts w:asciiTheme="minorHAnsi" w:hAnsiTheme="minorHAnsi" w:cs="Tahoma"/>
          <w:b/>
          <w:sz w:val="20"/>
          <w:szCs w:val="20"/>
        </w:rPr>
      </w:pPr>
      <w:bookmarkStart w:id="0" w:name="_GoBack"/>
      <w:r w:rsidRPr="006F7FB6">
        <w:rPr>
          <w:rFonts w:asciiTheme="minorHAnsi" w:hAnsiTheme="minorHAnsi" w:cs="Tahoma"/>
          <w:b/>
          <w:sz w:val="20"/>
          <w:szCs w:val="20"/>
        </w:rPr>
        <w:t>Adres kontaktowy email: ……………………………………………………………</w:t>
      </w:r>
    </w:p>
    <w:bookmarkEnd w:id="0"/>
    <w:p w:rsidR="00E31D1F" w:rsidRPr="00CD669F" w:rsidRDefault="00E31D1F" w:rsidP="00E31D1F">
      <w:pPr>
        <w:ind w:right="6010"/>
        <w:rPr>
          <w:rFonts w:asciiTheme="minorHAnsi" w:hAnsiTheme="minorHAnsi"/>
          <w:color w:val="00000A"/>
          <w:sz w:val="20"/>
          <w:szCs w:val="20"/>
        </w:rPr>
      </w:pPr>
      <w:r w:rsidRPr="00CD669F">
        <w:rPr>
          <w:rFonts w:asciiTheme="minorHAnsi" w:hAnsiTheme="minorHAnsi"/>
          <w:color w:val="00000A"/>
          <w:sz w:val="20"/>
          <w:szCs w:val="20"/>
        </w:rPr>
        <w:t>Wykonawca jest:</w:t>
      </w:r>
    </w:p>
    <w:p w:rsidR="00E31D1F" w:rsidRPr="00CD669F" w:rsidRDefault="00E31D1F" w:rsidP="00E31D1F">
      <w:pPr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CD669F">
        <w:rPr>
          <w:rFonts w:asciiTheme="minorHAnsi" w:hAnsiTheme="minorHAnsi"/>
          <w:color w:val="000000"/>
          <w:sz w:val="20"/>
          <w:szCs w:val="20"/>
        </w:rPr>
        <w:t>- mikroprzedsiębi</w:t>
      </w:r>
      <w:r w:rsidR="003E3FBD">
        <w:rPr>
          <w:rFonts w:asciiTheme="minorHAnsi" w:hAnsiTheme="minorHAnsi"/>
          <w:color w:val="000000"/>
          <w:sz w:val="20"/>
          <w:szCs w:val="20"/>
        </w:rPr>
        <w:t>orstwem</w:t>
      </w:r>
      <w:r w:rsidRPr="00CD669F">
        <w:rPr>
          <w:rFonts w:asciiTheme="minorHAnsi" w:hAnsiTheme="minorHAnsi"/>
          <w:color w:val="000000"/>
          <w:sz w:val="20"/>
          <w:szCs w:val="20"/>
        </w:rPr>
        <w:t xml:space="preserve">    Tak </w:t>
      </w:r>
      <w:r w:rsidRPr="00CD669F">
        <w:rPr>
          <w:rFonts w:asciiTheme="minorHAnsi" w:hAnsiTheme="minorHAnsi"/>
          <w:b/>
          <w:bCs/>
          <w:color w:val="000000"/>
          <w:sz w:val="20"/>
          <w:szCs w:val="20"/>
        </w:rPr>
        <w:t>□</w:t>
      </w:r>
    </w:p>
    <w:p w:rsidR="00E31D1F" w:rsidRPr="00CD669F" w:rsidRDefault="003E3FBD" w:rsidP="00E31D1F">
      <w:pPr>
        <w:rPr>
          <w:rFonts w:asciiTheme="minorHAnsi" w:hAnsiTheme="minorHAnsi"/>
          <w:color w:val="00000A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- małym przedsiębiorstwem</w:t>
      </w:r>
      <w:r w:rsidR="00E31D1F" w:rsidRPr="00CD669F">
        <w:rPr>
          <w:rFonts w:asciiTheme="minorHAnsi" w:hAnsiTheme="minorHAnsi"/>
          <w:color w:val="000000"/>
          <w:sz w:val="20"/>
          <w:szCs w:val="20"/>
        </w:rPr>
        <w:t xml:space="preserve">  Tak </w:t>
      </w:r>
      <w:r w:rsidR="00E31D1F" w:rsidRPr="00CD669F">
        <w:rPr>
          <w:rFonts w:asciiTheme="minorHAnsi" w:hAnsiTheme="minorHAnsi"/>
          <w:b/>
          <w:bCs/>
          <w:color w:val="000000"/>
          <w:sz w:val="20"/>
          <w:szCs w:val="20"/>
        </w:rPr>
        <w:t>□</w:t>
      </w:r>
    </w:p>
    <w:p w:rsidR="00E31D1F" w:rsidRPr="00CD669F" w:rsidRDefault="00E31D1F" w:rsidP="00E31D1F">
      <w:pPr>
        <w:rPr>
          <w:rFonts w:asciiTheme="minorHAnsi" w:hAnsiTheme="minorHAnsi"/>
          <w:color w:val="00000A"/>
          <w:sz w:val="20"/>
          <w:szCs w:val="20"/>
        </w:rPr>
      </w:pPr>
      <w:r w:rsidRPr="00CD669F">
        <w:rPr>
          <w:rFonts w:asciiTheme="minorHAnsi" w:hAnsiTheme="minorHAnsi"/>
          <w:color w:val="000000"/>
          <w:sz w:val="20"/>
          <w:szCs w:val="20"/>
        </w:rPr>
        <w:t>- średnim przedsiębiorstwem</w:t>
      </w:r>
      <w:r w:rsidRPr="00CD669F">
        <w:rPr>
          <w:rStyle w:val="Odwoanieprzypisudolnego"/>
          <w:rFonts w:asciiTheme="minorHAnsi" w:hAnsiTheme="minorHAnsi"/>
          <w:color w:val="000000"/>
          <w:sz w:val="20"/>
          <w:szCs w:val="20"/>
        </w:rPr>
        <w:footnoteReference w:id="1"/>
      </w:r>
      <w:r w:rsidRPr="00CD669F">
        <w:rPr>
          <w:rFonts w:asciiTheme="minorHAnsi" w:hAnsiTheme="minorHAnsi"/>
          <w:color w:val="000000"/>
          <w:sz w:val="20"/>
          <w:szCs w:val="20"/>
        </w:rPr>
        <w:t xml:space="preserve">Tak </w:t>
      </w:r>
      <w:r w:rsidRPr="00CD669F">
        <w:rPr>
          <w:rFonts w:asciiTheme="minorHAnsi" w:hAnsiTheme="minorHAnsi"/>
          <w:b/>
          <w:bCs/>
          <w:color w:val="000000"/>
          <w:sz w:val="20"/>
          <w:szCs w:val="20"/>
        </w:rPr>
        <w:t>□</w:t>
      </w:r>
    </w:p>
    <w:p w:rsidR="00E31D1F" w:rsidRPr="00CD669F" w:rsidRDefault="00E31D1F" w:rsidP="00016153">
      <w:pPr>
        <w:tabs>
          <w:tab w:val="left" w:pos="426"/>
        </w:tabs>
        <w:spacing w:after="120"/>
        <w:ind w:left="567"/>
        <w:rPr>
          <w:rFonts w:asciiTheme="minorHAnsi" w:hAnsiTheme="minorHAnsi" w:cs="Tahoma"/>
          <w:sz w:val="20"/>
          <w:szCs w:val="20"/>
        </w:rPr>
      </w:pPr>
    </w:p>
    <w:p w:rsidR="00016153" w:rsidRPr="00CD669F" w:rsidRDefault="00016153" w:rsidP="00016153">
      <w:pPr>
        <w:tabs>
          <w:tab w:val="left" w:pos="426"/>
        </w:tabs>
        <w:spacing w:after="120"/>
        <w:ind w:left="567"/>
        <w:jc w:val="both"/>
        <w:rPr>
          <w:rFonts w:asciiTheme="minorHAnsi" w:hAnsiTheme="minorHAnsi" w:cs="Tahoma"/>
          <w:b/>
          <w:sz w:val="20"/>
          <w:szCs w:val="20"/>
        </w:rPr>
      </w:pPr>
      <w:r w:rsidRPr="00CD669F">
        <w:rPr>
          <w:rFonts w:asciiTheme="minorHAnsi" w:hAnsiTheme="minorHAnsi" w:cs="Tahoma"/>
          <w:b/>
          <w:sz w:val="20"/>
          <w:szCs w:val="20"/>
        </w:rPr>
        <w:t>UWAGA; proszę podać czytelny; adres e-mail i nr faksu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:rsidR="00016153" w:rsidRPr="00CD669F" w:rsidRDefault="00016153" w:rsidP="00795D61">
      <w:pPr>
        <w:tabs>
          <w:tab w:val="left" w:pos="0"/>
          <w:tab w:val="left" w:pos="426"/>
        </w:tabs>
        <w:spacing w:after="120"/>
        <w:jc w:val="both"/>
        <w:rPr>
          <w:rFonts w:asciiTheme="minorHAnsi" w:hAnsiTheme="minorHAnsi" w:cs="Tahoma"/>
          <w:sz w:val="20"/>
          <w:szCs w:val="20"/>
        </w:rPr>
      </w:pPr>
      <w:r w:rsidRPr="00CD669F">
        <w:rPr>
          <w:rFonts w:asciiTheme="minorHAnsi" w:hAnsiTheme="minorHAnsi" w:cs="Arial"/>
          <w:snapToGrid w:val="0"/>
          <w:sz w:val="20"/>
          <w:szCs w:val="20"/>
        </w:rPr>
        <w:t>2.</w:t>
      </w:r>
      <w:r w:rsidRPr="00CD669F">
        <w:rPr>
          <w:rFonts w:asciiTheme="minorHAnsi" w:hAnsiTheme="minorHAnsi" w:cs="Tahoma"/>
          <w:snapToGrid w:val="0"/>
          <w:sz w:val="20"/>
          <w:szCs w:val="20"/>
        </w:rPr>
        <w:tab/>
        <w:t xml:space="preserve">Termin wykonania zamówienia </w:t>
      </w:r>
      <w:r w:rsidR="003201D8">
        <w:rPr>
          <w:rFonts w:asciiTheme="minorHAnsi" w:hAnsiTheme="minorHAnsi" w:cs="Tahoma"/>
          <w:snapToGrid w:val="0"/>
          <w:sz w:val="20"/>
          <w:szCs w:val="20"/>
        </w:rPr>
        <w:t xml:space="preserve">– </w:t>
      </w:r>
      <w:r w:rsidR="00FB49C4">
        <w:rPr>
          <w:rFonts w:asciiTheme="minorHAnsi" w:hAnsiTheme="minorHAnsi" w:cs="Tahoma"/>
          <w:snapToGrid w:val="0"/>
          <w:sz w:val="20"/>
          <w:szCs w:val="20"/>
        </w:rPr>
        <w:t>45 dni od podpisania umowy</w:t>
      </w:r>
      <w:r w:rsidR="003201D8">
        <w:rPr>
          <w:rFonts w:asciiTheme="minorHAnsi" w:hAnsiTheme="minorHAnsi" w:cs="Tahoma"/>
          <w:snapToGrid w:val="0"/>
          <w:sz w:val="20"/>
          <w:szCs w:val="20"/>
        </w:rPr>
        <w:t>.</w:t>
      </w:r>
      <w:r w:rsidRPr="00CD669F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:rsidR="00016153" w:rsidRPr="00CD669F" w:rsidRDefault="00016153" w:rsidP="00795D61">
      <w:pPr>
        <w:pStyle w:val="Akapitzlist"/>
        <w:numPr>
          <w:ilvl w:val="0"/>
          <w:numId w:val="44"/>
        </w:numPr>
        <w:spacing w:after="120"/>
        <w:jc w:val="both"/>
        <w:rPr>
          <w:rFonts w:asciiTheme="minorHAnsi" w:hAnsiTheme="minorHAnsi" w:cs="Tahoma"/>
          <w:sz w:val="20"/>
          <w:szCs w:val="20"/>
        </w:rPr>
      </w:pPr>
      <w:r w:rsidRPr="00CD669F">
        <w:rPr>
          <w:rFonts w:asciiTheme="minorHAnsi" w:hAnsiTheme="minorHAnsi" w:cs="Tahoma"/>
          <w:snapToGrid w:val="0"/>
          <w:sz w:val="20"/>
          <w:szCs w:val="20"/>
        </w:rPr>
        <w:t xml:space="preserve">Warunki płatności </w:t>
      </w:r>
      <w:r w:rsidRPr="00CD669F">
        <w:rPr>
          <w:rFonts w:asciiTheme="minorHAnsi" w:hAnsiTheme="minorHAnsi" w:cs="Tahoma"/>
          <w:sz w:val="20"/>
          <w:szCs w:val="20"/>
        </w:rPr>
        <w:t>będą zgodne z wzorem umowy będącym załącznikiem do SIWZ.</w:t>
      </w:r>
    </w:p>
    <w:p w:rsidR="00016153" w:rsidRPr="00CD669F" w:rsidRDefault="00016153" w:rsidP="00436672">
      <w:pPr>
        <w:numPr>
          <w:ilvl w:val="0"/>
          <w:numId w:val="44"/>
        </w:numPr>
        <w:spacing w:after="120"/>
        <w:ind w:left="426" w:hanging="426"/>
        <w:jc w:val="both"/>
        <w:rPr>
          <w:rFonts w:asciiTheme="minorHAnsi" w:hAnsiTheme="minorHAnsi" w:cs="Tahoma"/>
          <w:sz w:val="20"/>
          <w:szCs w:val="20"/>
        </w:rPr>
      </w:pPr>
      <w:r w:rsidRPr="00CD669F">
        <w:rPr>
          <w:rFonts w:asciiTheme="minorHAnsi" w:hAnsiTheme="minorHAnsi" w:cs="Tahoma"/>
          <w:sz w:val="20"/>
          <w:szCs w:val="20"/>
        </w:rPr>
        <w:t>Oświadczamy, że zapoznaliśmy się ze specyfikacją istotnych warunków za</w:t>
      </w:r>
      <w:r w:rsidR="00436672" w:rsidRPr="00CD669F">
        <w:rPr>
          <w:rFonts w:asciiTheme="minorHAnsi" w:hAnsiTheme="minorHAnsi" w:cs="Tahoma"/>
          <w:sz w:val="20"/>
          <w:szCs w:val="20"/>
        </w:rPr>
        <w:t xml:space="preserve">mówienia, w tym    z wzorem umowy </w:t>
      </w:r>
      <w:r w:rsidRPr="00CD669F">
        <w:rPr>
          <w:rFonts w:asciiTheme="minorHAnsi" w:hAnsiTheme="minorHAnsi" w:cs="Tahoma"/>
          <w:sz w:val="20"/>
          <w:szCs w:val="20"/>
        </w:rPr>
        <w:t>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:rsidR="00016153" w:rsidRPr="00CD669F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Theme="minorHAnsi" w:hAnsiTheme="minorHAnsi" w:cs="Tahoma"/>
          <w:sz w:val="20"/>
          <w:szCs w:val="20"/>
        </w:rPr>
      </w:pPr>
      <w:r w:rsidRPr="00CD669F">
        <w:rPr>
          <w:rFonts w:asciiTheme="minorHAnsi" w:hAnsiTheme="minorHAnsi" w:cs="Tahoma"/>
          <w:sz w:val="20"/>
          <w:szCs w:val="20"/>
        </w:rPr>
        <w:t>Oświadczamy, że uważamy się za związanych niniejszą ofertą przez czas wskazany w specyfikacji istotnych warunków zamówienia.</w:t>
      </w:r>
    </w:p>
    <w:p w:rsidR="00CD669F" w:rsidRPr="00CD669F" w:rsidRDefault="00016153" w:rsidP="00CD669F">
      <w:pPr>
        <w:numPr>
          <w:ilvl w:val="0"/>
          <w:numId w:val="44"/>
        </w:numPr>
        <w:spacing w:after="120"/>
        <w:ind w:left="426" w:hanging="426"/>
        <w:jc w:val="both"/>
        <w:rPr>
          <w:rFonts w:asciiTheme="minorHAnsi" w:hAnsiTheme="minorHAnsi" w:cs="Tahoma"/>
          <w:sz w:val="20"/>
          <w:szCs w:val="20"/>
        </w:rPr>
      </w:pPr>
      <w:r w:rsidRPr="00CD669F">
        <w:rPr>
          <w:rFonts w:asciiTheme="minorHAnsi" w:hAnsiTheme="minorHAnsi" w:cs="Tahoma"/>
          <w:sz w:val="20"/>
          <w:szCs w:val="20"/>
        </w:rPr>
        <w:t>W przypadku uznania niniejszej oferty za ofertę najkorzystniejszą zobowiązujemy się do zawarcia umowy w miejscu i terminie wskazanym przez Zamawiającego, a przed zawarciem umowy wniesienia zabezpieczenia należytego wykonania umowy.</w:t>
      </w:r>
    </w:p>
    <w:p w:rsidR="00CD669F" w:rsidRPr="00CD669F" w:rsidRDefault="00CD669F" w:rsidP="00CD669F">
      <w:pPr>
        <w:shd w:val="clear" w:color="auto" w:fill="FFFFFF"/>
        <w:tabs>
          <w:tab w:val="left" w:pos="480"/>
          <w:tab w:val="left" w:pos="720"/>
        </w:tabs>
        <w:rPr>
          <w:rFonts w:asciiTheme="minorHAnsi" w:hAnsiTheme="minorHAnsi"/>
          <w:b/>
          <w:bCs/>
          <w:sz w:val="20"/>
          <w:szCs w:val="20"/>
          <w:u w:val="single"/>
        </w:rPr>
      </w:pPr>
    </w:p>
    <w:p w:rsidR="00CD669F" w:rsidRPr="00CD669F" w:rsidRDefault="00CD669F" w:rsidP="00CD669F">
      <w:pPr>
        <w:pStyle w:val="Akapitzlist"/>
        <w:widowControl w:val="0"/>
        <w:numPr>
          <w:ilvl w:val="0"/>
          <w:numId w:val="44"/>
        </w:numPr>
        <w:shd w:val="clear" w:color="auto" w:fill="FFFFFF"/>
        <w:tabs>
          <w:tab w:val="left" w:pos="480"/>
          <w:tab w:val="left" w:pos="720"/>
        </w:tabs>
        <w:suppressAutoHyphens/>
        <w:rPr>
          <w:rFonts w:asciiTheme="minorHAnsi" w:hAnsiTheme="minorHAnsi"/>
          <w:bCs/>
          <w:sz w:val="20"/>
          <w:szCs w:val="20"/>
        </w:rPr>
      </w:pPr>
      <w:r w:rsidRPr="00CD669F">
        <w:rPr>
          <w:rFonts w:asciiTheme="minorHAnsi" w:hAnsiTheme="minorHAnsi"/>
          <w:bCs/>
          <w:sz w:val="20"/>
          <w:szCs w:val="20"/>
        </w:rPr>
        <w:t>Zobowiązujemy się do zawarcia umowy w miejscu i terminie wyznaczonym przez zamawiającego;</w:t>
      </w:r>
    </w:p>
    <w:p w:rsidR="00CD669F" w:rsidRPr="00CD669F" w:rsidRDefault="00CD669F" w:rsidP="00CD669F">
      <w:pPr>
        <w:pStyle w:val="Tekstprzypisudolnego"/>
        <w:numPr>
          <w:ilvl w:val="0"/>
          <w:numId w:val="44"/>
        </w:numPr>
        <w:suppressAutoHyphens/>
        <w:spacing w:line="276" w:lineRule="auto"/>
        <w:jc w:val="both"/>
        <w:rPr>
          <w:rFonts w:asciiTheme="minorHAnsi" w:hAnsiTheme="minorHAnsi" w:cs="Arial"/>
          <w:b/>
          <w:u w:val="single"/>
        </w:rPr>
      </w:pPr>
      <w:r w:rsidRPr="00CD669F">
        <w:rPr>
          <w:rFonts w:asciiTheme="minorHAnsi" w:hAnsiTheme="minorHAnsi" w:cs="Arial"/>
          <w:b/>
          <w:u w:val="single"/>
        </w:rPr>
        <w:t xml:space="preserve"> Oświadczenie wykonawcy w zakresie wypełnienia obowiązków informacyjnych przewidzianych w art. 13 lub art. 14 RODO </w:t>
      </w:r>
    </w:p>
    <w:p w:rsidR="00CD669F" w:rsidRPr="00CD669F" w:rsidRDefault="00CD669F" w:rsidP="00CD669F">
      <w:pPr>
        <w:pStyle w:val="NormalnyWeb"/>
        <w:spacing w:line="360" w:lineRule="auto"/>
        <w:ind w:left="720"/>
        <w:jc w:val="both"/>
        <w:rPr>
          <w:rFonts w:asciiTheme="minorHAnsi" w:hAnsiTheme="minorHAnsi" w:cs="Arial"/>
          <w:sz w:val="20"/>
          <w:szCs w:val="20"/>
        </w:rPr>
      </w:pPr>
      <w:r w:rsidRPr="00CD669F">
        <w:rPr>
          <w:rFonts w:asciiTheme="minorHAnsi" w:hAnsiTheme="minorHAnsi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CD669F">
        <w:rPr>
          <w:rFonts w:asciiTheme="minorHAnsi" w:hAnsiTheme="minorHAnsi" w:cs="Arial"/>
          <w:color w:val="000000"/>
          <w:sz w:val="20"/>
          <w:szCs w:val="20"/>
          <w:vertAlign w:val="superscript"/>
        </w:rPr>
        <w:t>A1)</w:t>
      </w:r>
      <w:r w:rsidRPr="00CD669F">
        <w:rPr>
          <w:rFonts w:asciiTheme="minorHAnsi" w:hAnsiTheme="minorHAnsi" w:cs="Arial"/>
          <w:color w:val="000000"/>
          <w:sz w:val="20"/>
          <w:szCs w:val="20"/>
        </w:rPr>
        <w:t xml:space="preserve"> wobec osób fizycznych, </w:t>
      </w:r>
      <w:r w:rsidRPr="00CD669F">
        <w:rPr>
          <w:rFonts w:asciiTheme="minorHAnsi" w:hAnsiTheme="minorHAnsi" w:cs="Arial"/>
          <w:sz w:val="20"/>
          <w:szCs w:val="20"/>
        </w:rPr>
        <w:t>od których dane osobowe bezpośrednio lub pośrednio pozyskałem</w:t>
      </w:r>
      <w:r w:rsidRPr="00CD669F">
        <w:rPr>
          <w:rFonts w:asciiTheme="minorHAnsi" w:hAnsiTheme="minorHAnsi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CD669F">
        <w:rPr>
          <w:rFonts w:asciiTheme="minorHAnsi" w:hAnsiTheme="minorHAnsi" w:cs="Arial"/>
          <w:sz w:val="20"/>
          <w:szCs w:val="20"/>
        </w:rPr>
        <w:t>.</w:t>
      </w:r>
      <w:r w:rsidRPr="00CD669F">
        <w:rPr>
          <w:rFonts w:asciiTheme="minorHAnsi" w:hAnsiTheme="minorHAnsi" w:cs="Arial"/>
          <w:sz w:val="20"/>
          <w:szCs w:val="20"/>
          <w:vertAlign w:val="superscript"/>
        </w:rPr>
        <w:t>A2</w:t>
      </w:r>
    </w:p>
    <w:p w:rsidR="00CD669F" w:rsidRPr="00CD669F" w:rsidRDefault="00CD669F" w:rsidP="00CD669F">
      <w:pPr>
        <w:ind w:left="720"/>
        <w:rPr>
          <w:rFonts w:asciiTheme="minorHAnsi" w:hAnsiTheme="minorHAnsi"/>
          <w:b/>
          <w:sz w:val="20"/>
          <w:szCs w:val="20"/>
          <w:u w:val="single"/>
        </w:rPr>
      </w:pPr>
      <w:r w:rsidRPr="00CD669F">
        <w:rPr>
          <w:rFonts w:asciiTheme="minorHAnsi" w:hAnsiTheme="minorHAnsi"/>
          <w:b/>
          <w:sz w:val="20"/>
          <w:szCs w:val="20"/>
          <w:u w:val="single"/>
        </w:rPr>
        <w:t>Pouczenie</w:t>
      </w:r>
    </w:p>
    <w:p w:rsidR="00CD669F" w:rsidRPr="00CD669F" w:rsidRDefault="00CD669F" w:rsidP="00CD669F">
      <w:pPr>
        <w:numPr>
          <w:ilvl w:val="0"/>
          <w:numId w:val="48"/>
        </w:numPr>
        <w:shd w:val="clear" w:color="auto" w:fill="D9D9D9"/>
        <w:suppressAutoHyphens/>
        <w:spacing w:before="120" w:after="120" w:line="36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CD669F">
        <w:rPr>
          <w:rFonts w:asciiTheme="minorHAnsi" w:hAnsiTheme="minorHAnsi" w:cs="Arial"/>
          <w:i/>
          <w:sz w:val="20"/>
          <w:szCs w:val="20"/>
        </w:rPr>
        <w:t>Wykonawca ubiegając się o udzielenie zamówienia publicznego jest zobowiązany do wypełnienia wszystkich obowiązków formalno-prawnych związanych z udziałem w postępowaniu. Do obowiązków tych należą m.in. obowiązki wynikające z RODO</w:t>
      </w:r>
    </w:p>
    <w:p w:rsidR="00CD669F" w:rsidRPr="00CD669F" w:rsidRDefault="00CD669F" w:rsidP="00CD669F">
      <w:pPr>
        <w:numPr>
          <w:ilvl w:val="0"/>
          <w:numId w:val="48"/>
        </w:numPr>
        <w:shd w:val="clear" w:color="auto" w:fill="D9D9D9"/>
        <w:suppressAutoHyphens/>
        <w:spacing w:before="120" w:after="120" w:line="36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CD669F">
        <w:rPr>
          <w:rFonts w:asciiTheme="minorHAnsi" w:hAnsiTheme="minorHAnsi" w:cs="Arial"/>
          <w:i/>
          <w:sz w:val="20"/>
          <w:szCs w:val="20"/>
          <w:vertAlign w:val="superscript"/>
        </w:rPr>
        <w:t>A</w:t>
      </w:r>
      <w:r w:rsidRPr="00CD669F">
        <w:rPr>
          <w:rStyle w:val="Odwoanieprzypisudolnego"/>
          <w:rFonts w:asciiTheme="minorHAnsi" w:hAnsiTheme="minorHAnsi" w:cs="Arial"/>
          <w:i/>
          <w:sz w:val="20"/>
          <w:szCs w:val="20"/>
        </w:rPr>
        <w:footnoteReference w:id="2"/>
      </w:r>
      <w:r w:rsidRPr="00CD669F">
        <w:rPr>
          <w:rFonts w:asciiTheme="minorHAnsi" w:hAnsiTheme="minorHAnsi" w:cs="Arial"/>
          <w:i/>
          <w:sz w:val="20"/>
          <w:szCs w:val="20"/>
          <w:vertAlign w:val="superscript"/>
        </w:rPr>
        <w:t>)</w:t>
      </w:r>
      <w:r w:rsidRPr="00CD669F">
        <w:rPr>
          <w:rFonts w:asciiTheme="minorHAnsi" w:hAnsiTheme="minorHAnsi" w:cs="Arial"/>
          <w:i/>
          <w:sz w:val="20"/>
          <w:szCs w:val="20"/>
        </w:rPr>
        <w:t xml:space="preserve">, w szczególności obowiązek informacyjny przewidziany w </w:t>
      </w:r>
      <w:r w:rsidRPr="00CD669F">
        <w:rPr>
          <w:rFonts w:asciiTheme="minorHAnsi" w:hAnsiTheme="minorHAnsi" w:cs="Arial"/>
          <w:b/>
          <w:i/>
          <w:sz w:val="20"/>
          <w:szCs w:val="20"/>
        </w:rPr>
        <w:t>art. 13 RODO</w:t>
      </w:r>
      <w:r w:rsidRPr="00CD669F">
        <w:rPr>
          <w:rFonts w:asciiTheme="minorHAnsi" w:hAnsiTheme="minorHAnsi" w:cs="Arial"/>
          <w:i/>
          <w:sz w:val="20"/>
          <w:szCs w:val="20"/>
        </w:rPr>
        <w:t xml:space="preserve"> względem osób fizycznych, których dane osobowe dotyczą i od których dane te wykonawca </w:t>
      </w:r>
      <w:r w:rsidRPr="00CD669F">
        <w:rPr>
          <w:rFonts w:asciiTheme="minorHAnsi" w:hAnsiTheme="minorHAnsi" w:cs="Arial"/>
          <w:i/>
          <w:sz w:val="20"/>
          <w:szCs w:val="20"/>
          <w:u w:val="single"/>
        </w:rPr>
        <w:t>bezpośrednio</w:t>
      </w:r>
      <w:r w:rsidRPr="00CD669F">
        <w:rPr>
          <w:rFonts w:asciiTheme="minorHAnsi" w:hAnsiTheme="minorHAnsi" w:cs="Arial"/>
          <w:i/>
          <w:sz w:val="20"/>
          <w:szCs w:val="20"/>
        </w:rPr>
        <w:t xml:space="preserve"> pozyskał. Jednakże </w:t>
      </w:r>
      <w:r w:rsidRPr="00CD669F">
        <w:rPr>
          <w:rFonts w:asciiTheme="minorHAnsi" w:hAnsiTheme="minorHAnsi" w:cs="Arial"/>
          <w:i/>
          <w:sz w:val="20"/>
          <w:szCs w:val="20"/>
        </w:rPr>
        <w:lastRenderedPageBreak/>
        <w:t>obowiązek informacyjny wynikający z art. 13 RODO nie będzie miał zastosowania, gdy i w zakresie, w jakim osoba fizyczna, której dane dotyczą, dysponuje już tymi informacjami (vide: art. 13 ust. 4).</w:t>
      </w:r>
    </w:p>
    <w:p w:rsidR="00CD669F" w:rsidRPr="00CD669F" w:rsidRDefault="00CD669F" w:rsidP="00CD669F">
      <w:pPr>
        <w:numPr>
          <w:ilvl w:val="0"/>
          <w:numId w:val="48"/>
        </w:numPr>
        <w:shd w:val="clear" w:color="auto" w:fill="D9D9D9"/>
        <w:suppressAutoHyphens/>
        <w:spacing w:line="36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CD669F">
        <w:rPr>
          <w:rFonts w:asciiTheme="minorHAnsi" w:hAnsiTheme="minorHAnsi" w:cs="Arial"/>
          <w:i/>
          <w:sz w:val="20"/>
          <w:szCs w:val="20"/>
        </w:rPr>
        <w:t xml:space="preserve">Ponadto wykonawca musi wypełnić obowiązek informacyjny wynikający z </w:t>
      </w:r>
      <w:r w:rsidRPr="00CD669F">
        <w:rPr>
          <w:rFonts w:asciiTheme="minorHAnsi" w:hAnsiTheme="minorHAnsi" w:cs="Arial"/>
          <w:b/>
          <w:i/>
          <w:sz w:val="20"/>
          <w:szCs w:val="20"/>
        </w:rPr>
        <w:t>art. 14 RODO</w:t>
      </w:r>
      <w:r w:rsidRPr="00CD669F">
        <w:rPr>
          <w:rFonts w:asciiTheme="minorHAnsi" w:hAnsiTheme="minorHAnsi" w:cs="Arial"/>
          <w:i/>
          <w:sz w:val="20"/>
          <w:szCs w:val="20"/>
        </w:rPr>
        <w:t xml:space="preserve"> względem osób fizycznych, których dane przekazuje zamawiającemu i których dane </w:t>
      </w:r>
      <w:r w:rsidRPr="00CD669F">
        <w:rPr>
          <w:rFonts w:asciiTheme="minorHAnsi" w:hAnsiTheme="minorHAnsi" w:cs="Arial"/>
          <w:i/>
          <w:sz w:val="20"/>
          <w:szCs w:val="20"/>
          <w:u w:val="single"/>
        </w:rPr>
        <w:t>pośrednio</w:t>
      </w:r>
      <w:r w:rsidRPr="00CD669F">
        <w:rPr>
          <w:rFonts w:asciiTheme="minorHAnsi" w:hAnsiTheme="minorHAnsi" w:cs="Arial"/>
          <w:i/>
          <w:sz w:val="20"/>
          <w:szCs w:val="20"/>
        </w:rPr>
        <w:t xml:space="preserve"> pozyskał, chyba że ma zastosowanie co najmniej jedno z włączeń, o których mowa w art. 14 ust. 5 RODO.</w:t>
      </w:r>
    </w:p>
    <w:p w:rsidR="00CD669F" w:rsidRPr="00CD669F" w:rsidRDefault="00CD669F" w:rsidP="00CD669F">
      <w:pPr>
        <w:numPr>
          <w:ilvl w:val="0"/>
          <w:numId w:val="48"/>
        </w:numPr>
        <w:shd w:val="clear" w:color="auto" w:fill="D9D9D9"/>
        <w:suppressAutoHyphens/>
        <w:spacing w:before="120" w:line="360" w:lineRule="auto"/>
        <w:jc w:val="both"/>
        <w:rPr>
          <w:rFonts w:asciiTheme="minorHAnsi" w:hAnsiTheme="minorHAnsi" w:cs="Arial"/>
          <w:i/>
          <w:color w:val="000000"/>
          <w:sz w:val="20"/>
          <w:szCs w:val="20"/>
        </w:rPr>
      </w:pPr>
      <w:r w:rsidRPr="00CD669F">
        <w:rPr>
          <w:rFonts w:asciiTheme="minorHAnsi" w:hAnsiTheme="minorHAnsi" w:cs="Arial"/>
          <w:i/>
          <w:color w:val="000000"/>
          <w:sz w:val="20"/>
          <w:szCs w:val="20"/>
        </w:rPr>
        <w:t>W celu zapewnienia, że wykonawca wypełnił ww. obowiązki informacyjne oraz ochrony prawnie uzasadnionych interesów osoby trzeciej, której dane zostały przekazane w związku z udziałem wykonawcy w postępowaniu, Wykonawca składa Zamawiającemu niniejsze oświadczenie o wypełnieniu przez niego obowiązków informacyjnych przewidzianych w art. 13 lub art. 14</w:t>
      </w:r>
    </w:p>
    <w:p w:rsidR="00CD669F" w:rsidRPr="00CD669F" w:rsidRDefault="00CD669F" w:rsidP="00CD669F">
      <w:pPr>
        <w:shd w:val="clear" w:color="auto" w:fill="FFFFFF"/>
        <w:tabs>
          <w:tab w:val="left" w:pos="480"/>
          <w:tab w:val="left" w:pos="720"/>
        </w:tabs>
        <w:rPr>
          <w:rFonts w:asciiTheme="minorHAnsi" w:hAnsiTheme="minorHAnsi"/>
          <w:bCs/>
          <w:sz w:val="20"/>
          <w:szCs w:val="20"/>
        </w:rPr>
      </w:pPr>
      <w:r w:rsidRPr="00CD669F">
        <w:rPr>
          <w:rFonts w:asciiTheme="minorHAnsi" w:hAnsiTheme="minorHAnsi"/>
          <w:bCs/>
          <w:sz w:val="20"/>
          <w:szCs w:val="20"/>
        </w:rPr>
        <w:t xml:space="preserve">          </w:t>
      </w:r>
    </w:p>
    <w:p w:rsidR="00016153" w:rsidRPr="00CD669F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Theme="minorHAnsi" w:hAnsiTheme="minorHAnsi" w:cs="Tahoma"/>
          <w:b/>
          <w:sz w:val="20"/>
          <w:szCs w:val="20"/>
        </w:rPr>
      </w:pPr>
      <w:r w:rsidRPr="00CD669F">
        <w:rPr>
          <w:rFonts w:asciiTheme="minorHAnsi" w:hAnsiTheme="minorHAnsi" w:cs="Tahoma"/>
          <w:sz w:val="20"/>
          <w:szCs w:val="20"/>
        </w:rPr>
        <w:t xml:space="preserve">Oferta wraz z załącznikami została złożona na </w:t>
      </w:r>
      <w:r w:rsidRPr="00CD669F">
        <w:rPr>
          <w:rFonts w:asciiTheme="minorHAnsi" w:hAnsiTheme="minorHAnsi" w:cs="Tahoma"/>
          <w:b/>
          <w:sz w:val="20"/>
          <w:szCs w:val="20"/>
        </w:rPr>
        <w:t>…....</w:t>
      </w:r>
      <w:r w:rsidRPr="00CD669F">
        <w:rPr>
          <w:rFonts w:asciiTheme="minorHAnsi" w:hAnsiTheme="minorHAnsi" w:cs="Tahoma"/>
          <w:sz w:val="20"/>
          <w:szCs w:val="20"/>
        </w:rPr>
        <w:t xml:space="preserve"> stronach kolejno ponumerowanych od nr </w:t>
      </w:r>
      <w:r w:rsidRPr="00CD669F">
        <w:rPr>
          <w:rFonts w:asciiTheme="minorHAnsi" w:hAnsiTheme="minorHAnsi" w:cs="Tahoma"/>
          <w:b/>
          <w:sz w:val="20"/>
          <w:szCs w:val="20"/>
        </w:rPr>
        <w:t xml:space="preserve">….... </w:t>
      </w:r>
      <w:r w:rsidRPr="00CD669F">
        <w:rPr>
          <w:rFonts w:asciiTheme="minorHAnsi" w:hAnsiTheme="minorHAnsi" w:cs="Tahoma"/>
          <w:sz w:val="20"/>
          <w:szCs w:val="20"/>
        </w:rPr>
        <w:t xml:space="preserve">do nr </w:t>
      </w:r>
      <w:r w:rsidRPr="00CD669F">
        <w:rPr>
          <w:rFonts w:asciiTheme="minorHAnsi" w:hAnsiTheme="minorHAnsi" w:cs="Tahoma"/>
          <w:b/>
          <w:sz w:val="20"/>
          <w:szCs w:val="20"/>
        </w:rPr>
        <w:t>…....</w:t>
      </w:r>
    </w:p>
    <w:p w:rsidR="00016153" w:rsidRPr="00CD669F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Theme="minorHAnsi" w:hAnsiTheme="minorHAnsi" w:cs="Tahoma"/>
          <w:sz w:val="20"/>
          <w:szCs w:val="20"/>
        </w:rPr>
      </w:pPr>
      <w:r w:rsidRPr="00CD669F">
        <w:rPr>
          <w:rFonts w:asciiTheme="minorHAnsi" w:hAnsiTheme="minorHAnsi" w:cs="Tahoma"/>
          <w:snapToGrid w:val="0"/>
          <w:sz w:val="20"/>
          <w:szCs w:val="20"/>
        </w:rPr>
        <w:t>Załącznikami do niniejszej oferty są:</w:t>
      </w:r>
    </w:p>
    <w:p w:rsidR="00016153" w:rsidRPr="00CD669F" w:rsidRDefault="00016153" w:rsidP="00016153">
      <w:pPr>
        <w:pStyle w:val="Lista5"/>
        <w:spacing w:line="480" w:lineRule="auto"/>
        <w:ind w:left="567" w:firstLine="0"/>
        <w:rPr>
          <w:rFonts w:asciiTheme="minorHAnsi" w:hAnsiTheme="minorHAnsi" w:cs="Tahoma"/>
          <w:snapToGrid w:val="0"/>
          <w:sz w:val="20"/>
        </w:rPr>
      </w:pPr>
      <w:r w:rsidRPr="00CD669F">
        <w:rPr>
          <w:rFonts w:asciiTheme="minorHAnsi" w:hAnsiTheme="minorHAnsi" w:cs="Tahoma"/>
          <w:snapToGrid w:val="0"/>
          <w:sz w:val="20"/>
        </w:rPr>
        <w:t>.........................................................</w:t>
      </w:r>
    </w:p>
    <w:p w:rsidR="00016153" w:rsidRPr="00CD669F" w:rsidRDefault="00016153" w:rsidP="00016153">
      <w:pPr>
        <w:pStyle w:val="Lista5"/>
        <w:spacing w:line="480" w:lineRule="auto"/>
        <w:ind w:left="567" w:firstLine="0"/>
        <w:rPr>
          <w:rFonts w:asciiTheme="minorHAnsi" w:hAnsiTheme="minorHAnsi" w:cs="Tahoma"/>
          <w:snapToGrid w:val="0"/>
          <w:sz w:val="20"/>
        </w:rPr>
      </w:pPr>
      <w:r w:rsidRPr="00CD669F">
        <w:rPr>
          <w:rFonts w:asciiTheme="minorHAnsi" w:hAnsiTheme="minorHAnsi" w:cs="Tahoma"/>
          <w:snapToGrid w:val="0"/>
          <w:sz w:val="20"/>
        </w:rPr>
        <w:t>.........................................................</w:t>
      </w:r>
    </w:p>
    <w:p w:rsidR="00016153" w:rsidRPr="00CD669F" w:rsidRDefault="00016153" w:rsidP="00016153">
      <w:pPr>
        <w:pStyle w:val="Lista5"/>
        <w:spacing w:line="480" w:lineRule="auto"/>
        <w:ind w:left="567" w:firstLine="0"/>
        <w:rPr>
          <w:rFonts w:asciiTheme="minorHAnsi" w:hAnsiTheme="minorHAnsi" w:cs="Tahoma"/>
          <w:snapToGrid w:val="0"/>
          <w:sz w:val="20"/>
        </w:rPr>
      </w:pPr>
    </w:p>
    <w:p w:rsidR="00016153" w:rsidRPr="00CD669F" w:rsidRDefault="00016153" w:rsidP="00016153">
      <w:pPr>
        <w:pStyle w:val="Lista5"/>
        <w:spacing w:line="480" w:lineRule="auto"/>
        <w:ind w:left="567" w:firstLine="0"/>
        <w:rPr>
          <w:rFonts w:asciiTheme="minorHAnsi" w:hAnsiTheme="minorHAnsi" w:cs="Tahoma"/>
          <w:snapToGrid w:val="0"/>
          <w:sz w:val="20"/>
        </w:rPr>
      </w:pPr>
    </w:p>
    <w:p w:rsidR="00016153" w:rsidRPr="00CD669F" w:rsidRDefault="00016153" w:rsidP="00016153">
      <w:pPr>
        <w:tabs>
          <w:tab w:val="left" w:pos="4536"/>
        </w:tabs>
        <w:spacing w:before="120"/>
        <w:ind w:left="4536"/>
        <w:jc w:val="center"/>
        <w:rPr>
          <w:rFonts w:asciiTheme="minorHAnsi" w:hAnsiTheme="minorHAnsi" w:cs="Tahoma"/>
          <w:sz w:val="20"/>
          <w:szCs w:val="20"/>
        </w:rPr>
      </w:pPr>
    </w:p>
    <w:p w:rsidR="00016153" w:rsidRPr="00CD669F" w:rsidRDefault="00016153" w:rsidP="00016153">
      <w:pPr>
        <w:rPr>
          <w:rFonts w:asciiTheme="minorHAnsi" w:hAnsiTheme="minorHAnsi"/>
          <w:sz w:val="20"/>
          <w:szCs w:val="20"/>
        </w:rPr>
      </w:pPr>
      <w:r w:rsidRPr="00CD669F">
        <w:rPr>
          <w:rFonts w:asciiTheme="minorHAnsi" w:hAnsiTheme="minorHAnsi"/>
          <w:sz w:val="20"/>
          <w:szCs w:val="20"/>
        </w:rPr>
        <w:t>*niepotrzebne skreślić</w:t>
      </w:r>
    </w:p>
    <w:p w:rsidR="00F31701" w:rsidRPr="00CD669F" w:rsidRDefault="00F31701" w:rsidP="00F31701">
      <w:pPr>
        <w:rPr>
          <w:rFonts w:asciiTheme="minorHAnsi" w:hAnsiTheme="minorHAnsi" w:cs="Arial"/>
          <w:sz w:val="20"/>
          <w:szCs w:val="20"/>
        </w:rPr>
      </w:pPr>
    </w:p>
    <w:p w:rsidR="00F31701" w:rsidRPr="00CD669F" w:rsidRDefault="00F31701" w:rsidP="00F31701">
      <w:pPr>
        <w:rPr>
          <w:rFonts w:asciiTheme="minorHAnsi" w:hAnsiTheme="minorHAnsi" w:cs="Arial"/>
          <w:sz w:val="20"/>
          <w:szCs w:val="20"/>
        </w:rPr>
      </w:pPr>
    </w:p>
    <w:p w:rsidR="00F31701" w:rsidRPr="00CD669F" w:rsidRDefault="00F31701" w:rsidP="00F31701">
      <w:pPr>
        <w:rPr>
          <w:rFonts w:asciiTheme="minorHAnsi" w:hAnsiTheme="minorHAnsi" w:cs="Arial"/>
          <w:sz w:val="20"/>
          <w:szCs w:val="20"/>
        </w:rPr>
      </w:pPr>
    </w:p>
    <w:p w:rsidR="00F31701" w:rsidRPr="00CD669F" w:rsidRDefault="00F31701" w:rsidP="00F31701">
      <w:pPr>
        <w:rPr>
          <w:rFonts w:asciiTheme="minorHAnsi" w:hAnsiTheme="minorHAnsi" w:cs="Arial"/>
          <w:sz w:val="20"/>
          <w:szCs w:val="20"/>
        </w:rPr>
      </w:pPr>
    </w:p>
    <w:p w:rsidR="00F31701" w:rsidRPr="00CD669F" w:rsidRDefault="00F31701" w:rsidP="00F31701">
      <w:pPr>
        <w:rPr>
          <w:rFonts w:asciiTheme="minorHAnsi" w:hAnsiTheme="minorHAnsi" w:cs="Arial"/>
          <w:sz w:val="20"/>
          <w:szCs w:val="20"/>
        </w:rPr>
      </w:pPr>
    </w:p>
    <w:p w:rsidR="00F31701" w:rsidRPr="00CD669F" w:rsidRDefault="00F31701" w:rsidP="00F31701">
      <w:pPr>
        <w:rPr>
          <w:rFonts w:asciiTheme="minorHAnsi" w:hAnsiTheme="minorHAnsi" w:cs="Arial"/>
          <w:sz w:val="20"/>
          <w:szCs w:val="20"/>
        </w:rPr>
      </w:pPr>
    </w:p>
    <w:p w:rsidR="00F31701" w:rsidRPr="00CD669F" w:rsidRDefault="00F31701" w:rsidP="00F31701">
      <w:pPr>
        <w:rPr>
          <w:rFonts w:asciiTheme="minorHAnsi" w:hAnsiTheme="minorHAnsi" w:cs="Arial"/>
          <w:sz w:val="20"/>
          <w:szCs w:val="20"/>
        </w:rPr>
      </w:pPr>
    </w:p>
    <w:p w:rsidR="00F31701" w:rsidRPr="00CD669F" w:rsidRDefault="00F31701" w:rsidP="00F31701">
      <w:pPr>
        <w:rPr>
          <w:rFonts w:asciiTheme="minorHAnsi" w:hAnsiTheme="minorHAnsi" w:cs="Arial"/>
          <w:sz w:val="20"/>
          <w:szCs w:val="20"/>
        </w:rPr>
      </w:pPr>
    </w:p>
    <w:p w:rsidR="00F31701" w:rsidRPr="00CD669F" w:rsidRDefault="00F31701" w:rsidP="00F31701">
      <w:pPr>
        <w:rPr>
          <w:rFonts w:asciiTheme="minorHAnsi" w:hAnsiTheme="minorHAnsi" w:cs="Arial"/>
          <w:sz w:val="20"/>
          <w:szCs w:val="20"/>
        </w:rPr>
      </w:pPr>
    </w:p>
    <w:p w:rsidR="00F31701" w:rsidRPr="00CD669F" w:rsidRDefault="00F31701" w:rsidP="00F31701">
      <w:pPr>
        <w:rPr>
          <w:rFonts w:asciiTheme="minorHAnsi" w:hAnsiTheme="minorHAnsi" w:cs="Arial"/>
          <w:sz w:val="20"/>
          <w:szCs w:val="20"/>
        </w:rPr>
      </w:pPr>
    </w:p>
    <w:p w:rsidR="00F31701" w:rsidRPr="00CD669F" w:rsidRDefault="00F31701" w:rsidP="00F31701">
      <w:pPr>
        <w:rPr>
          <w:rFonts w:asciiTheme="minorHAnsi" w:hAnsiTheme="minorHAnsi" w:cs="Arial"/>
          <w:sz w:val="20"/>
          <w:szCs w:val="20"/>
        </w:rPr>
      </w:pPr>
    </w:p>
    <w:p w:rsidR="00F31701" w:rsidRPr="00CD669F" w:rsidRDefault="00F31701" w:rsidP="00F31701">
      <w:pPr>
        <w:rPr>
          <w:rFonts w:asciiTheme="minorHAnsi" w:hAnsiTheme="minorHAnsi" w:cs="Arial"/>
          <w:sz w:val="20"/>
          <w:szCs w:val="20"/>
        </w:rPr>
      </w:pPr>
    </w:p>
    <w:p w:rsidR="00D37E9A" w:rsidRPr="00CD669F" w:rsidRDefault="00F31701" w:rsidP="00F31701">
      <w:pPr>
        <w:tabs>
          <w:tab w:val="left" w:pos="5199"/>
        </w:tabs>
        <w:rPr>
          <w:rFonts w:asciiTheme="minorHAnsi" w:hAnsiTheme="minorHAnsi" w:cs="Arial"/>
          <w:sz w:val="20"/>
          <w:szCs w:val="20"/>
        </w:rPr>
      </w:pPr>
      <w:r w:rsidRPr="00CD669F">
        <w:rPr>
          <w:rFonts w:asciiTheme="minorHAnsi" w:hAnsiTheme="minorHAnsi" w:cs="Arial"/>
          <w:sz w:val="20"/>
          <w:szCs w:val="20"/>
        </w:rPr>
        <w:tab/>
      </w:r>
    </w:p>
    <w:sectPr w:rsidR="00D37E9A" w:rsidRPr="00CD669F" w:rsidSect="00F31701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98D" w:rsidRDefault="007E698D">
      <w:r>
        <w:separator/>
      </w:r>
    </w:p>
  </w:endnote>
  <w:endnote w:type="continuationSeparator" w:id="0">
    <w:p w:rsidR="007E698D" w:rsidRDefault="007E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0F8" w:rsidRDefault="00517523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A40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40F8" w:rsidRDefault="00FA40F8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0F8" w:rsidRPr="00763549" w:rsidRDefault="00FA40F8" w:rsidP="00016153">
    <w:pPr>
      <w:pStyle w:val="Nagwek"/>
      <w:jc w:val="right"/>
      <w:rPr>
        <w:rFonts w:ascii="Arial Narrow" w:hAnsi="Arial Narrow"/>
        <w:b/>
        <w:caps/>
        <w:w w:val="90"/>
        <w:sz w:val="20"/>
        <w:szCs w:val="20"/>
      </w:rPr>
    </w:pPr>
    <w:r w:rsidRPr="001604E5">
      <w:rPr>
        <w:rFonts w:ascii="Tahoma" w:hAnsi="Tahoma" w:cs="Tahoma"/>
        <w:sz w:val="18"/>
        <w:szCs w:val="18"/>
      </w:rPr>
      <w:t>....................................................................</w:t>
    </w:r>
    <w:r w:rsidRPr="001604E5">
      <w:rPr>
        <w:rFonts w:ascii="Tahoma" w:hAnsi="Tahoma" w:cs="Tahoma"/>
        <w:sz w:val="18"/>
        <w:szCs w:val="18"/>
      </w:rPr>
      <w:br/>
      <w:t>(podpis osoby uprawnionej do reprezentacji</w:t>
    </w:r>
    <w:r>
      <w:rPr>
        <w:rFonts w:ascii="Tahoma" w:hAnsi="Tahoma" w:cs="Tahoma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98D" w:rsidRDefault="007E698D">
      <w:r>
        <w:separator/>
      </w:r>
    </w:p>
  </w:footnote>
  <w:footnote w:type="continuationSeparator" w:id="0">
    <w:p w:rsidR="007E698D" w:rsidRDefault="007E698D">
      <w:r>
        <w:continuationSeparator/>
      </w:r>
    </w:p>
  </w:footnote>
  <w:footnote w:id="1">
    <w:p w:rsidR="00E31D1F" w:rsidRPr="00353EE2" w:rsidRDefault="00E31D1F" w:rsidP="00353EE2">
      <w:pPr>
        <w:pStyle w:val="NormalnyWeb"/>
        <w:spacing w:before="0" w:beforeAutospacing="0" w:after="0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Por. </w:t>
      </w:r>
      <w:r w:rsidRPr="00353EE2">
        <w:rPr>
          <w:rFonts w:ascii="Arial" w:hAnsi="Arial" w:cs="Arial"/>
          <w:bCs/>
          <w:i/>
          <w:iCs/>
          <w:sz w:val="16"/>
          <w:szCs w:val="16"/>
        </w:rPr>
        <w:t>zalecenie Komisji z dnia 6 maja 2003 r. dotyczące definicji mikroprzedsiębiorstw oraz małych i średnich przedsiębiorstw (Dz.U. L 124 z 20.5.2003, s. 36). Te informacje są wymagane wyłącznie do celów statystycznych.</w:t>
      </w:r>
      <w:r w:rsidR="00E2035B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Pr="00353EE2">
        <w:rPr>
          <w:rFonts w:ascii="Arial" w:hAnsi="Arial" w:cs="Arial"/>
          <w:bCs/>
          <w:i/>
          <w:iCs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E31D1F" w:rsidRDefault="00E31D1F" w:rsidP="00E31D1F">
      <w:pPr>
        <w:pStyle w:val="NormalnyWeb"/>
        <w:spacing w:before="0" w:beforeAutospacing="0" w:after="0"/>
        <w:ind w:left="720" w:hanging="11"/>
      </w:pPr>
      <w:r>
        <w:rPr>
          <w:rFonts w:ascii="Arial" w:hAnsi="Arial" w:cs="Arial"/>
          <w:b/>
          <w:bCs/>
          <w:i/>
          <w:iCs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E31D1F" w:rsidRDefault="00E31D1F" w:rsidP="00E31D1F">
      <w:pPr>
        <w:pStyle w:val="NormalnyWeb"/>
        <w:spacing w:before="0" w:beforeAutospacing="0" w:after="0"/>
        <w:ind w:left="720" w:hanging="11"/>
      </w:pPr>
      <w:r>
        <w:rPr>
          <w:rFonts w:ascii="Arial" w:hAnsi="Arial" w:cs="Arial"/>
          <w:b/>
          <w:bCs/>
          <w:i/>
          <w:iCs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bCs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CD669F" w:rsidRDefault="00CD669F" w:rsidP="00CD669F">
      <w:pPr>
        <w:pStyle w:val="Tekstprzypisudolnego"/>
        <w:ind w:left="284" w:hanging="284"/>
        <w:rPr>
          <w:sz w:val="16"/>
          <w:szCs w:val="16"/>
        </w:rPr>
      </w:pPr>
      <w:r>
        <w:rPr>
          <w:rStyle w:val="Odwoanieprzypisudolnego"/>
        </w:rPr>
        <w:t>A</w:t>
      </w:r>
      <w:r>
        <w:rPr>
          <w:vertAlign w:val="superscript"/>
        </w:rPr>
        <w:t>1)</w:t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D669F" w:rsidRDefault="00CD669F" w:rsidP="00CD669F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  <w:vertAlign w:val="superscript"/>
        </w:rPr>
        <w:t xml:space="preserve">A2 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D669F" w:rsidRDefault="00CD669F" w:rsidP="00CD669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EAF" w:rsidRDefault="00295EAF">
    <w:pPr>
      <w:pStyle w:val="Nagwek"/>
    </w:pPr>
  </w:p>
  <w:p w:rsidR="00295EAF" w:rsidRDefault="00295EAF">
    <w:pPr>
      <w:pStyle w:val="Nagwek"/>
    </w:pPr>
  </w:p>
  <w:p w:rsidR="00295EAF" w:rsidRDefault="00EE0198">
    <w:pPr>
      <w:pStyle w:val="Nagwek"/>
    </w:pPr>
    <w:r w:rsidRPr="001E60ED">
      <w:rPr>
        <w:rFonts w:ascii="Cambria" w:hAnsi="Cambria"/>
        <w:sz w:val="20"/>
        <w:szCs w:val="20"/>
      </w:rPr>
      <w:t xml:space="preserve">Numer postępowania: </w:t>
    </w:r>
    <w:r w:rsidR="00630684">
      <w:rPr>
        <w:rFonts w:ascii="Cambria" w:hAnsi="Cambria"/>
        <w:sz w:val="20"/>
        <w:szCs w:val="20"/>
      </w:rPr>
      <w:t>BI.271.</w:t>
    </w:r>
    <w:r w:rsidR="00E22671">
      <w:rPr>
        <w:rFonts w:ascii="Cambria" w:hAnsi="Cambria"/>
        <w:sz w:val="20"/>
        <w:szCs w:val="20"/>
      </w:rPr>
      <w:t>12</w:t>
    </w:r>
    <w:r w:rsidR="00630684">
      <w:rPr>
        <w:rFonts w:ascii="Cambria" w:hAnsi="Cambria"/>
        <w:sz w:val="20"/>
        <w:szCs w:val="20"/>
      </w:rPr>
      <w:t>.2020.JP</w:t>
    </w:r>
  </w:p>
  <w:p w:rsidR="00295EAF" w:rsidRDefault="00295EA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26"/>
    <w:multiLevelType w:val="singleLevel"/>
    <w:tmpl w:val="0000002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</w:abstractNum>
  <w:abstractNum w:abstractNumId="10" w15:restartNumberingAfterBreak="0">
    <w:nsid w:val="0000003A"/>
    <w:multiLevelType w:val="singleLevel"/>
    <w:tmpl w:val="0000003A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  <w:lang w:val="pl-PL"/>
      </w:rPr>
    </w:lvl>
  </w:abstractNum>
  <w:abstractNum w:abstractNumId="11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280FC7"/>
    <w:multiLevelType w:val="hybridMultilevel"/>
    <w:tmpl w:val="41DE5C8A"/>
    <w:lvl w:ilvl="0" w:tplc="3FFAE8A8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5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AB29E1"/>
    <w:multiLevelType w:val="hybridMultilevel"/>
    <w:tmpl w:val="0AEEC412"/>
    <w:lvl w:ilvl="0" w:tplc="D91CA84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3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4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5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37669B8"/>
    <w:multiLevelType w:val="hybridMultilevel"/>
    <w:tmpl w:val="244E4ACC"/>
    <w:lvl w:ilvl="0" w:tplc="00000007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7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22B0A00"/>
    <w:multiLevelType w:val="hybridMultilevel"/>
    <w:tmpl w:val="DB5A9BFE"/>
    <w:lvl w:ilvl="0" w:tplc="F8A0D5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437D57"/>
    <w:multiLevelType w:val="hybridMultilevel"/>
    <w:tmpl w:val="3E76A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7"/>
  </w:num>
  <w:num w:numId="2">
    <w:abstractNumId w:val="44"/>
  </w:num>
  <w:num w:numId="3">
    <w:abstractNumId w:val="31"/>
  </w:num>
  <w:num w:numId="4">
    <w:abstractNumId w:val="27"/>
  </w:num>
  <w:num w:numId="5">
    <w:abstractNumId w:val="21"/>
  </w:num>
  <w:num w:numId="6">
    <w:abstractNumId w:val="34"/>
  </w:num>
  <w:num w:numId="7">
    <w:abstractNumId w:val="39"/>
  </w:num>
  <w:num w:numId="8">
    <w:abstractNumId w:val="25"/>
  </w:num>
  <w:num w:numId="9">
    <w:abstractNumId w:val="52"/>
  </w:num>
  <w:num w:numId="10">
    <w:abstractNumId w:val="57"/>
  </w:num>
  <w:num w:numId="11">
    <w:abstractNumId w:val="22"/>
  </w:num>
  <w:num w:numId="12">
    <w:abstractNumId w:val="55"/>
  </w:num>
  <w:num w:numId="13">
    <w:abstractNumId w:val="56"/>
  </w:num>
  <w:num w:numId="14">
    <w:abstractNumId w:val="14"/>
  </w:num>
  <w:num w:numId="15">
    <w:abstractNumId w:val="29"/>
  </w:num>
  <w:num w:numId="16">
    <w:abstractNumId w:val="33"/>
  </w:num>
  <w:num w:numId="17">
    <w:abstractNumId w:val="51"/>
  </w:num>
  <w:num w:numId="18">
    <w:abstractNumId w:val="24"/>
  </w:num>
  <w:num w:numId="19">
    <w:abstractNumId w:val="15"/>
  </w:num>
  <w:num w:numId="20">
    <w:abstractNumId w:val="19"/>
  </w:num>
  <w:num w:numId="21">
    <w:abstractNumId w:val="45"/>
  </w:num>
  <w:num w:numId="22">
    <w:abstractNumId w:val="20"/>
  </w:num>
  <w:num w:numId="23">
    <w:abstractNumId w:val="50"/>
  </w:num>
  <w:num w:numId="24">
    <w:abstractNumId w:val="47"/>
  </w:num>
  <w:num w:numId="25">
    <w:abstractNumId w:val="23"/>
  </w:num>
  <w:num w:numId="2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3"/>
  </w:num>
  <w:num w:numId="32">
    <w:abstractNumId w:val="12"/>
  </w:num>
  <w:num w:numId="33">
    <w:abstractNumId w:val="30"/>
  </w:num>
  <w:num w:numId="34">
    <w:abstractNumId w:val="46"/>
  </w:num>
  <w:num w:numId="35">
    <w:abstractNumId w:val="18"/>
  </w:num>
  <w:num w:numId="36">
    <w:abstractNumId w:val="54"/>
  </w:num>
  <w:num w:numId="37">
    <w:abstractNumId w:val="16"/>
  </w:num>
  <w:num w:numId="38">
    <w:abstractNumId w:val="11"/>
  </w:num>
  <w:num w:numId="39">
    <w:abstractNumId w:val="26"/>
  </w:num>
  <w:num w:numId="40">
    <w:abstractNumId w:val="41"/>
  </w:num>
  <w:num w:numId="41">
    <w:abstractNumId w:val="35"/>
  </w:num>
  <w:num w:numId="4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</w:num>
  <w:num w:numId="44">
    <w:abstractNumId w:val="13"/>
  </w:num>
  <w:num w:numId="45">
    <w:abstractNumId w:val="49"/>
  </w:num>
  <w:num w:numId="46">
    <w:abstractNumId w:val="9"/>
    <w:lvlOverride w:ilvl="0">
      <w:startOverride w:val="1"/>
    </w:lvlOverride>
  </w:num>
  <w:num w:numId="47">
    <w:abstractNumId w:val="10"/>
    <w:lvlOverride w:ilvl="0">
      <w:startOverride w:val="1"/>
    </w:lvlOverride>
  </w:num>
  <w:num w:numId="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0"/>
  </w:num>
  <w:num w:numId="50">
    <w:abstractNumId w:val="1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932"/>
    <w:rsid w:val="0000347E"/>
    <w:rsid w:val="00005154"/>
    <w:rsid w:val="000065EB"/>
    <w:rsid w:val="000066DD"/>
    <w:rsid w:val="00006898"/>
    <w:rsid w:val="00006D71"/>
    <w:rsid w:val="0001615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4151"/>
    <w:rsid w:val="000858B3"/>
    <w:rsid w:val="00090A82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05C1"/>
    <w:rsid w:val="000E18DD"/>
    <w:rsid w:val="000E4E2A"/>
    <w:rsid w:val="000E588F"/>
    <w:rsid w:val="000E7F53"/>
    <w:rsid w:val="000F6596"/>
    <w:rsid w:val="0010294D"/>
    <w:rsid w:val="00102A85"/>
    <w:rsid w:val="00102C0C"/>
    <w:rsid w:val="00103155"/>
    <w:rsid w:val="001054D9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656"/>
    <w:rsid w:val="00164F38"/>
    <w:rsid w:val="00165D29"/>
    <w:rsid w:val="001720B9"/>
    <w:rsid w:val="0017416A"/>
    <w:rsid w:val="00174344"/>
    <w:rsid w:val="001816EE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2B0"/>
    <w:rsid w:val="001F6ECF"/>
    <w:rsid w:val="002013CA"/>
    <w:rsid w:val="00204600"/>
    <w:rsid w:val="00205194"/>
    <w:rsid w:val="002060F1"/>
    <w:rsid w:val="00211D44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697F"/>
    <w:rsid w:val="0026706B"/>
    <w:rsid w:val="002678AB"/>
    <w:rsid w:val="00271D38"/>
    <w:rsid w:val="00272E2B"/>
    <w:rsid w:val="002814D4"/>
    <w:rsid w:val="002837ED"/>
    <w:rsid w:val="002953C0"/>
    <w:rsid w:val="00295EAF"/>
    <w:rsid w:val="002A2237"/>
    <w:rsid w:val="002A2640"/>
    <w:rsid w:val="002A4CEF"/>
    <w:rsid w:val="002A5876"/>
    <w:rsid w:val="002A7F4E"/>
    <w:rsid w:val="002B6740"/>
    <w:rsid w:val="002C49D9"/>
    <w:rsid w:val="002C6255"/>
    <w:rsid w:val="002C6B65"/>
    <w:rsid w:val="002C6E3F"/>
    <w:rsid w:val="002C75A5"/>
    <w:rsid w:val="002D201A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1D8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7714"/>
    <w:rsid w:val="00350282"/>
    <w:rsid w:val="00351E47"/>
    <w:rsid w:val="00353E34"/>
    <w:rsid w:val="00353EE2"/>
    <w:rsid w:val="00354735"/>
    <w:rsid w:val="003600E2"/>
    <w:rsid w:val="00362C90"/>
    <w:rsid w:val="00364AEE"/>
    <w:rsid w:val="00365834"/>
    <w:rsid w:val="00366630"/>
    <w:rsid w:val="00366B68"/>
    <w:rsid w:val="00367880"/>
    <w:rsid w:val="00367A44"/>
    <w:rsid w:val="0037670C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6B07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5507"/>
    <w:rsid w:val="003C659A"/>
    <w:rsid w:val="003C7514"/>
    <w:rsid w:val="003D1ED1"/>
    <w:rsid w:val="003D4FCB"/>
    <w:rsid w:val="003E3FBD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4E0E"/>
    <w:rsid w:val="00405505"/>
    <w:rsid w:val="00410D38"/>
    <w:rsid w:val="0041331B"/>
    <w:rsid w:val="00413D44"/>
    <w:rsid w:val="00414CF9"/>
    <w:rsid w:val="00420580"/>
    <w:rsid w:val="00422FC5"/>
    <w:rsid w:val="00423457"/>
    <w:rsid w:val="004245B7"/>
    <w:rsid w:val="00427A12"/>
    <w:rsid w:val="00436078"/>
    <w:rsid w:val="00436672"/>
    <w:rsid w:val="00436F25"/>
    <w:rsid w:val="004407D8"/>
    <w:rsid w:val="004409ED"/>
    <w:rsid w:val="0044374E"/>
    <w:rsid w:val="0044434A"/>
    <w:rsid w:val="004444A3"/>
    <w:rsid w:val="00445639"/>
    <w:rsid w:val="00446E5C"/>
    <w:rsid w:val="004501D1"/>
    <w:rsid w:val="0045165D"/>
    <w:rsid w:val="004519E7"/>
    <w:rsid w:val="00451A79"/>
    <w:rsid w:val="004538F2"/>
    <w:rsid w:val="00460E98"/>
    <w:rsid w:val="00460EBC"/>
    <w:rsid w:val="004617BB"/>
    <w:rsid w:val="00462A16"/>
    <w:rsid w:val="00462A4F"/>
    <w:rsid w:val="004639B5"/>
    <w:rsid w:val="0047062C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0291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23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A25"/>
    <w:rsid w:val="00545BD7"/>
    <w:rsid w:val="00546BDE"/>
    <w:rsid w:val="00546FE9"/>
    <w:rsid w:val="00547AC7"/>
    <w:rsid w:val="00551847"/>
    <w:rsid w:val="0055188B"/>
    <w:rsid w:val="005522C9"/>
    <w:rsid w:val="00552CB7"/>
    <w:rsid w:val="00553521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58D"/>
    <w:rsid w:val="00592FE4"/>
    <w:rsid w:val="00593ACF"/>
    <w:rsid w:val="00595F14"/>
    <w:rsid w:val="00596C55"/>
    <w:rsid w:val="005A1915"/>
    <w:rsid w:val="005A3AF6"/>
    <w:rsid w:val="005A4EF6"/>
    <w:rsid w:val="005A7D9C"/>
    <w:rsid w:val="005B24A0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230E3"/>
    <w:rsid w:val="00625F95"/>
    <w:rsid w:val="00630684"/>
    <w:rsid w:val="00631F41"/>
    <w:rsid w:val="006323EF"/>
    <w:rsid w:val="00633F9C"/>
    <w:rsid w:val="00642664"/>
    <w:rsid w:val="00644938"/>
    <w:rsid w:val="00645158"/>
    <w:rsid w:val="0064532E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8E3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5610"/>
    <w:rsid w:val="00696298"/>
    <w:rsid w:val="00697CEE"/>
    <w:rsid w:val="00697D04"/>
    <w:rsid w:val="006B004E"/>
    <w:rsid w:val="006B48EB"/>
    <w:rsid w:val="006B65EA"/>
    <w:rsid w:val="006B6D15"/>
    <w:rsid w:val="006C1399"/>
    <w:rsid w:val="006C1FAE"/>
    <w:rsid w:val="006C200F"/>
    <w:rsid w:val="006C262E"/>
    <w:rsid w:val="006C3D0A"/>
    <w:rsid w:val="006C3D86"/>
    <w:rsid w:val="006C5B73"/>
    <w:rsid w:val="006D0804"/>
    <w:rsid w:val="006D2130"/>
    <w:rsid w:val="006D262F"/>
    <w:rsid w:val="006D2F13"/>
    <w:rsid w:val="006D4C80"/>
    <w:rsid w:val="006E2914"/>
    <w:rsid w:val="006E3411"/>
    <w:rsid w:val="006E500A"/>
    <w:rsid w:val="006E65A7"/>
    <w:rsid w:val="006E7876"/>
    <w:rsid w:val="006E797B"/>
    <w:rsid w:val="006E7E6C"/>
    <w:rsid w:val="006F02D0"/>
    <w:rsid w:val="006F38A6"/>
    <w:rsid w:val="006F4070"/>
    <w:rsid w:val="006F4D47"/>
    <w:rsid w:val="006F5C85"/>
    <w:rsid w:val="006F7FB6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63E7"/>
    <w:rsid w:val="00777472"/>
    <w:rsid w:val="00780A2C"/>
    <w:rsid w:val="00784738"/>
    <w:rsid w:val="007877E3"/>
    <w:rsid w:val="00787E16"/>
    <w:rsid w:val="00790524"/>
    <w:rsid w:val="00792EE6"/>
    <w:rsid w:val="00793775"/>
    <w:rsid w:val="0079444B"/>
    <w:rsid w:val="00794E80"/>
    <w:rsid w:val="00795D61"/>
    <w:rsid w:val="007A0335"/>
    <w:rsid w:val="007A7C26"/>
    <w:rsid w:val="007B21B2"/>
    <w:rsid w:val="007B4461"/>
    <w:rsid w:val="007C0CCF"/>
    <w:rsid w:val="007C4815"/>
    <w:rsid w:val="007C73C6"/>
    <w:rsid w:val="007D29F5"/>
    <w:rsid w:val="007D2EDC"/>
    <w:rsid w:val="007D5D10"/>
    <w:rsid w:val="007E047C"/>
    <w:rsid w:val="007E08D6"/>
    <w:rsid w:val="007E6310"/>
    <w:rsid w:val="007E698D"/>
    <w:rsid w:val="007F34EC"/>
    <w:rsid w:val="007F3FE7"/>
    <w:rsid w:val="007F4967"/>
    <w:rsid w:val="007F4FAE"/>
    <w:rsid w:val="007F76A1"/>
    <w:rsid w:val="007F7A95"/>
    <w:rsid w:val="00802C0B"/>
    <w:rsid w:val="00803828"/>
    <w:rsid w:val="008053A5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2BBE"/>
    <w:rsid w:val="00863213"/>
    <w:rsid w:val="008674E4"/>
    <w:rsid w:val="00870445"/>
    <w:rsid w:val="00872D84"/>
    <w:rsid w:val="00880E69"/>
    <w:rsid w:val="0088337C"/>
    <w:rsid w:val="00892186"/>
    <w:rsid w:val="00896C0F"/>
    <w:rsid w:val="00897A95"/>
    <w:rsid w:val="008A0763"/>
    <w:rsid w:val="008A10C0"/>
    <w:rsid w:val="008A1345"/>
    <w:rsid w:val="008A27B1"/>
    <w:rsid w:val="008A41DF"/>
    <w:rsid w:val="008B08B2"/>
    <w:rsid w:val="008B11F9"/>
    <w:rsid w:val="008B3B91"/>
    <w:rsid w:val="008B504A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E6D33"/>
    <w:rsid w:val="008F067C"/>
    <w:rsid w:val="008F0BFB"/>
    <w:rsid w:val="008F0D60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88F"/>
    <w:rsid w:val="00960BB2"/>
    <w:rsid w:val="0096108A"/>
    <w:rsid w:val="0096263A"/>
    <w:rsid w:val="00963663"/>
    <w:rsid w:val="009660DD"/>
    <w:rsid w:val="00966BB2"/>
    <w:rsid w:val="009807EE"/>
    <w:rsid w:val="009829D9"/>
    <w:rsid w:val="00983423"/>
    <w:rsid w:val="00983D87"/>
    <w:rsid w:val="0098603A"/>
    <w:rsid w:val="00990C28"/>
    <w:rsid w:val="009952C7"/>
    <w:rsid w:val="009970AA"/>
    <w:rsid w:val="009A0530"/>
    <w:rsid w:val="009A0A8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15A"/>
    <w:rsid w:val="009D5F18"/>
    <w:rsid w:val="009D6C0A"/>
    <w:rsid w:val="009E13F4"/>
    <w:rsid w:val="009E3C0C"/>
    <w:rsid w:val="009E6B1D"/>
    <w:rsid w:val="009F246A"/>
    <w:rsid w:val="009F2CBB"/>
    <w:rsid w:val="009F3788"/>
    <w:rsid w:val="009F41F4"/>
    <w:rsid w:val="009F7330"/>
    <w:rsid w:val="00A01864"/>
    <w:rsid w:val="00A01C2E"/>
    <w:rsid w:val="00A0223C"/>
    <w:rsid w:val="00A05C0F"/>
    <w:rsid w:val="00A06B79"/>
    <w:rsid w:val="00A06C60"/>
    <w:rsid w:val="00A1134B"/>
    <w:rsid w:val="00A12355"/>
    <w:rsid w:val="00A14EE6"/>
    <w:rsid w:val="00A17D18"/>
    <w:rsid w:val="00A20B08"/>
    <w:rsid w:val="00A20E8F"/>
    <w:rsid w:val="00A2116D"/>
    <w:rsid w:val="00A236CC"/>
    <w:rsid w:val="00A25019"/>
    <w:rsid w:val="00A266B8"/>
    <w:rsid w:val="00A30E35"/>
    <w:rsid w:val="00A3160B"/>
    <w:rsid w:val="00A330D6"/>
    <w:rsid w:val="00A36B36"/>
    <w:rsid w:val="00A3787E"/>
    <w:rsid w:val="00A4101C"/>
    <w:rsid w:val="00A41385"/>
    <w:rsid w:val="00A431D6"/>
    <w:rsid w:val="00A45ED0"/>
    <w:rsid w:val="00A46A06"/>
    <w:rsid w:val="00A578F5"/>
    <w:rsid w:val="00A6013A"/>
    <w:rsid w:val="00A62E79"/>
    <w:rsid w:val="00A70ABC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3EB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52161"/>
    <w:rsid w:val="00B53A6E"/>
    <w:rsid w:val="00B5465B"/>
    <w:rsid w:val="00B55B34"/>
    <w:rsid w:val="00B567A7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7015"/>
    <w:rsid w:val="00BC077D"/>
    <w:rsid w:val="00BC1468"/>
    <w:rsid w:val="00BC4A55"/>
    <w:rsid w:val="00BD1112"/>
    <w:rsid w:val="00BD1B85"/>
    <w:rsid w:val="00BD2D8F"/>
    <w:rsid w:val="00BD7949"/>
    <w:rsid w:val="00BE087A"/>
    <w:rsid w:val="00BE0A7B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0938"/>
    <w:rsid w:val="00C31DF3"/>
    <w:rsid w:val="00C31EC8"/>
    <w:rsid w:val="00C3354A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4A35"/>
    <w:rsid w:val="00C7601A"/>
    <w:rsid w:val="00C810D6"/>
    <w:rsid w:val="00C82F0B"/>
    <w:rsid w:val="00C9266C"/>
    <w:rsid w:val="00C97C1D"/>
    <w:rsid w:val="00CA0C0B"/>
    <w:rsid w:val="00CA152F"/>
    <w:rsid w:val="00CA4619"/>
    <w:rsid w:val="00CA4749"/>
    <w:rsid w:val="00CB49E0"/>
    <w:rsid w:val="00CB6C60"/>
    <w:rsid w:val="00CC1BF3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69F"/>
    <w:rsid w:val="00CD6773"/>
    <w:rsid w:val="00CE0F0F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1025F"/>
    <w:rsid w:val="00D12DCC"/>
    <w:rsid w:val="00D13C5F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6259"/>
    <w:rsid w:val="00D37E9A"/>
    <w:rsid w:val="00D40B46"/>
    <w:rsid w:val="00D4235E"/>
    <w:rsid w:val="00D43B7C"/>
    <w:rsid w:val="00D45251"/>
    <w:rsid w:val="00D45CBC"/>
    <w:rsid w:val="00D45CDF"/>
    <w:rsid w:val="00D45FA3"/>
    <w:rsid w:val="00D4687A"/>
    <w:rsid w:val="00D46968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6709D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976CF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0ABC"/>
    <w:rsid w:val="00DF1AE3"/>
    <w:rsid w:val="00DF31A2"/>
    <w:rsid w:val="00DF5D0D"/>
    <w:rsid w:val="00DF68C8"/>
    <w:rsid w:val="00E00090"/>
    <w:rsid w:val="00E005ED"/>
    <w:rsid w:val="00E110B9"/>
    <w:rsid w:val="00E11444"/>
    <w:rsid w:val="00E17002"/>
    <w:rsid w:val="00E176CD"/>
    <w:rsid w:val="00E2035B"/>
    <w:rsid w:val="00E21C70"/>
    <w:rsid w:val="00E22671"/>
    <w:rsid w:val="00E2384B"/>
    <w:rsid w:val="00E23DFE"/>
    <w:rsid w:val="00E274B5"/>
    <w:rsid w:val="00E27D50"/>
    <w:rsid w:val="00E306A1"/>
    <w:rsid w:val="00E306CF"/>
    <w:rsid w:val="00E315F1"/>
    <w:rsid w:val="00E31776"/>
    <w:rsid w:val="00E31D1F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46817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0F7F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1621"/>
    <w:rsid w:val="00EC4352"/>
    <w:rsid w:val="00EC538A"/>
    <w:rsid w:val="00EC6524"/>
    <w:rsid w:val="00ED4C88"/>
    <w:rsid w:val="00ED7CFB"/>
    <w:rsid w:val="00EE0198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884"/>
    <w:rsid w:val="00F80B9A"/>
    <w:rsid w:val="00F81D19"/>
    <w:rsid w:val="00F920EB"/>
    <w:rsid w:val="00F92BD6"/>
    <w:rsid w:val="00F95C2D"/>
    <w:rsid w:val="00FA12D9"/>
    <w:rsid w:val="00FA1C7E"/>
    <w:rsid w:val="00FA2283"/>
    <w:rsid w:val="00FA40F8"/>
    <w:rsid w:val="00FB05F3"/>
    <w:rsid w:val="00FB1331"/>
    <w:rsid w:val="00FB2E1F"/>
    <w:rsid w:val="00FB49C4"/>
    <w:rsid w:val="00FC51CC"/>
    <w:rsid w:val="00FD24DC"/>
    <w:rsid w:val="00FD2552"/>
    <w:rsid w:val="00FD27EC"/>
    <w:rsid w:val="00FD77B3"/>
    <w:rsid w:val="00FE39AD"/>
    <w:rsid w:val="00FE3D47"/>
    <w:rsid w:val="00FE4CFE"/>
    <w:rsid w:val="00FE67D9"/>
    <w:rsid w:val="00FF1B19"/>
    <w:rsid w:val="00FF242C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5:docId w15:val="{9D8686D3-481A-40DB-A833-DD47DE11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7E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DA509A"/>
  </w:style>
  <w:style w:type="character" w:styleId="Odwoanieprzypisudolnego">
    <w:name w:val="footnote reference"/>
    <w:uiPriority w:val="99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748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5232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Jolanta Czarnecka</cp:lastModifiedBy>
  <cp:revision>122</cp:revision>
  <cp:lastPrinted>2016-08-19T09:42:00Z</cp:lastPrinted>
  <dcterms:created xsi:type="dcterms:W3CDTF">2016-09-01T08:54:00Z</dcterms:created>
  <dcterms:modified xsi:type="dcterms:W3CDTF">2020-12-17T10:42:00Z</dcterms:modified>
</cp:coreProperties>
</file>